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DB76C" w14:textId="77777777" w:rsidR="001F7151" w:rsidRDefault="001B11AB">
      <w:pPr>
        <w:spacing w:after="150"/>
      </w:pPr>
      <w:proofErr w:type="spellStart"/>
      <w:r>
        <w:rPr>
          <w:color w:val="000000"/>
        </w:rPr>
        <w:t>Преузето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hyperlink r:id="rId4">
        <w:r>
          <w:rPr>
            <w:rStyle w:val="Hyperlink"/>
            <w:color w:val="337AB7"/>
          </w:rPr>
          <w:t>www.pravno-informacioni-sistem.rs</w:t>
        </w:r>
      </w:hyperlink>
    </w:p>
    <w:p w14:paraId="0E3274B7" w14:textId="77777777" w:rsidR="001F7151" w:rsidRDefault="001B11AB">
      <w:pPr>
        <w:spacing w:after="150"/>
      </w:pP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68. </w:t>
      </w:r>
      <w:proofErr w:type="spellStart"/>
      <w:r>
        <w:rPr>
          <w:color w:val="000000"/>
        </w:rPr>
        <w:t>Закона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буџетском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систему</w:t>
      </w:r>
      <w:proofErr w:type="spellEnd"/>
      <w:r>
        <w:rPr>
          <w:color w:val="000000"/>
        </w:rPr>
        <w:t xml:space="preserve"> („</w:t>
      </w:r>
      <w:proofErr w:type="spellStart"/>
      <w:r>
        <w:rPr>
          <w:color w:val="000000"/>
        </w:rPr>
        <w:t>Службени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гласник</w:t>
      </w:r>
      <w:proofErr w:type="spellEnd"/>
      <w:r>
        <w:rPr>
          <w:color w:val="000000"/>
        </w:rPr>
        <w:t xml:space="preserve"> РС”, </w:t>
      </w:r>
      <w:proofErr w:type="spellStart"/>
      <w:r>
        <w:rPr>
          <w:color w:val="000000"/>
        </w:rPr>
        <w:t>бр</w:t>
      </w:r>
      <w:proofErr w:type="spellEnd"/>
      <w:r>
        <w:rPr>
          <w:color w:val="000000"/>
        </w:rPr>
        <w:t xml:space="preserve">. 54/09, 73/10, 101/10, 101/11, 93/12, 62/13 – </w:t>
      </w:r>
      <w:proofErr w:type="spellStart"/>
      <w:r>
        <w:rPr>
          <w:color w:val="000000"/>
        </w:rPr>
        <w:t>исправка</w:t>
      </w:r>
      <w:proofErr w:type="spellEnd"/>
      <w:r>
        <w:rPr>
          <w:color w:val="000000"/>
        </w:rPr>
        <w:t xml:space="preserve">, 108/13, </w:t>
      </w:r>
      <w:r>
        <w:rPr>
          <w:color w:val="000000"/>
        </w:rPr>
        <w:t xml:space="preserve">142/14, 68/15 –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закон</w:t>
      </w:r>
      <w:proofErr w:type="spellEnd"/>
      <w:r>
        <w:rPr>
          <w:color w:val="000000"/>
        </w:rPr>
        <w:t xml:space="preserve"> 103/15, 99/16, 113/17 и 95/18) и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42. </w:t>
      </w:r>
      <w:proofErr w:type="spellStart"/>
      <w:r>
        <w:rPr>
          <w:color w:val="000000"/>
        </w:rPr>
        <w:t>став</w:t>
      </w:r>
      <w:proofErr w:type="spellEnd"/>
      <w:r>
        <w:rPr>
          <w:color w:val="000000"/>
        </w:rPr>
        <w:t xml:space="preserve"> 1. </w:t>
      </w:r>
      <w:proofErr w:type="spellStart"/>
      <w:r>
        <w:rPr>
          <w:color w:val="000000"/>
        </w:rPr>
        <w:t>Закона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Влади</w:t>
      </w:r>
      <w:proofErr w:type="spellEnd"/>
      <w:r>
        <w:rPr>
          <w:color w:val="000000"/>
        </w:rPr>
        <w:t xml:space="preserve"> („</w:t>
      </w:r>
      <w:proofErr w:type="spellStart"/>
      <w:r>
        <w:rPr>
          <w:color w:val="000000"/>
        </w:rPr>
        <w:t>Службени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гласник</w:t>
      </w:r>
      <w:proofErr w:type="spellEnd"/>
      <w:r>
        <w:rPr>
          <w:color w:val="000000"/>
        </w:rPr>
        <w:t xml:space="preserve"> РС”, </w:t>
      </w:r>
      <w:proofErr w:type="spellStart"/>
      <w:r>
        <w:rPr>
          <w:color w:val="000000"/>
        </w:rPr>
        <w:t>бр</w:t>
      </w:r>
      <w:proofErr w:type="spellEnd"/>
      <w:r>
        <w:rPr>
          <w:color w:val="000000"/>
        </w:rPr>
        <w:t xml:space="preserve">. 55/05, 71/05 – </w:t>
      </w:r>
      <w:proofErr w:type="spellStart"/>
      <w:r>
        <w:rPr>
          <w:color w:val="000000"/>
        </w:rPr>
        <w:t>исправка</w:t>
      </w:r>
      <w:proofErr w:type="spellEnd"/>
      <w:r>
        <w:rPr>
          <w:color w:val="000000"/>
        </w:rPr>
        <w:t xml:space="preserve">, 101/07, 65/08, 16/11, 68/12 – УС, 72/12, 7/14 – УС, 44/14 и 30/18 –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закон</w:t>
      </w:r>
      <w:proofErr w:type="spellEnd"/>
      <w:r>
        <w:rPr>
          <w:color w:val="000000"/>
        </w:rPr>
        <w:t xml:space="preserve">), а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</w:t>
      </w:r>
      <w:proofErr w:type="spellEnd"/>
      <w:r>
        <w:rPr>
          <w:color w:val="000000"/>
        </w:rPr>
        <w:t xml:space="preserve">. 10. и 74. </w:t>
      </w:r>
      <w:proofErr w:type="spellStart"/>
      <w:r>
        <w:rPr>
          <w:color w:val="000000"/>
        </w:rPr>
        <w:t>Оквир</w:t>
      </w:r>
      <w:r>
        <w:rPr>
          <w:color w:val="000000"/>
        </w:rPr>
        <w:t>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правилима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инструмента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</w:t>
      </w:r>
      <w:proofErr w:type="spellEnd"/>
      <w:r>
        <w:rPr>
          <w:color w:val="000000"/>
        </w:rPr>
        <w:t xml:space="preserve"> (ИПА II) („</w:t>
      </w:r>
      <w:proofErr w:type="spellStart"/>
      <w:r>
        <w:rPr>
          <w:color w:val="000000"/>
        </w:rPr>
        <w:t>Службени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гласник</w:t>
      </w:r>
      <w:proofErr w:type="spellEnd"/>
      <w:r>
        <w:rPr>
          <w:color w:val="000000"/>
        </w:rPr>
        <w:t xml:space="preserve"> РС – </w:t>
      </w:r>
      <w:proofErr w:type="spellStart"/>
      <w:r>
        <w:rPr>
          <w:color w:val="000000"/>
        </w:rPr>
        <w:t>Међународни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уговори</w:t>
      </w:r>
      <w:proofErr w:type="spellEnd"/>
      <w:r>
        <w:rPr>
          <w:color w:val="000000"/>
        </w:rPr>
        <w:t xml:space="preserve">”, </w:t>
      </w: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 19/14),</w:t>
      </w:r>
    </w:p>
    <w:p w14:paraId="40B45916" w14:textId="77777777" w:rsidR="001F7151" w:rsidRDefault="001B11AB">
      <w:pPr>
        <w:spacing w:after="150"/>
      </w:pPr>
      <w:proofErr w:type="spellStart"/>
      <w:r>
        <w:rPr>
          <w:color w:val="000000"/>
        </w:rPr>
        <w:t>Влада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дон</w:t>
      </w:r>
      <w:r>
        <w:rPr>
          <w:color w:val="000000"/>
        </w:rPr>
        <w:t>оси</w:t>
      </w:r>
      <w:proofErr w:type="spellEnd"/>
    </w:p>
    <w:p w14:paraId="61CA7B34" w14:textId="77777777" w:rsidR="001F7151" w:rsidRDefault="001B11AB">
      <w:pPr>
        <w:spacing w:after="225"/>
        <w:jc w:val="center"/>
      </w:pPr>
      <w:r>
        <w:rPr>
          <w:b/>
          <w:color w:val="000000"/>
        </w:rPr>
        <w:t>УРЕДБУ</w:t>
      </w:r>
    </w:p>
    <w:p w14:paraId="2FE56E68" w14:textId="77777777" w:rsidR="001F7151" w:rsidRDefault="001B11AB">
      <w:pPr>
        <w:spacing w:after="225"/>
        <w:jc w:val="center"/>
      </w:pPr>
      <w:r>
        <w:rPr>
          <w:b/>
          <w:color w:val="000000"/>
        </w:rPr>
        <w:t xml:space="preserve">о </w:t>
      </w:r>
      <w:proofErr w:type="spellStart"/>
      <w:r>
        <w:rPr>
          <w:b/>
          <w:color w:val="000000"/>
        </w:rPr>
        <w:t>управљању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програмима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претприступне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помоћи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Европске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уније</w:t>
      </w:r>
      <w:proofErr w:type="spellEnd"/>
      <w:r>
        <w:rPr>
          <w:b/>
          <w:color w:val="000000"/>
        </w:rPr>
        <w:t xml:space="preserve"> у </w:t>
      </w:r>
      <w:proofErr w:type="spellStart"/>
      <w:r>
        <w:rPr>
          <w:b/>
          <w:color w:val="000000"/>
        </w:rPr>
        <w:t>оквиру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инструмента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претприступну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помоћ</w:t>
      </w:r>
      <w:proofErr w:type="spellEnd"/>
      <w:r>
        <w:rPr>
          <w:b/>
          <w:color w:val="000000"/>
        </w:rPr>
        <w:t xml:space="preserve"> (ИПА II)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период</w:t>
      </w:r>
      <w:proofErr w:type="spellEnd"/>
      <w:r>
        <w:rPr>
          <w:b/>
          <w:color w:val="000000"/>
        </w:rPr>
        <w:t xml:space="preserve"> 2014–2020. </w:t>
      </w:r>
      <w:proofErr w:type="spellStart"/>
      <w:r>
        <w:rPr>
          <w:b/>
          <w:color w:val="000000"/>
        </w:rPr>
        <w:t>године</w:t>
      </w:r>
      <w:proofErr w:type="spellEnd"/>
    </w:p>
    <w:p w14:paraId="0FC95092" w14:textId="77777777" w:rsidR="001F7151" w:rsidRDefault="001B11AB">
      <w:pPr>
        <w:spacing w:after="120"/>
        <w:jc w:val="center"/>
      </w:pPr>
      <w:r>
        <w:rPr>
          <w:color w:val="000000"/>
        </w:rPr>
        <w:t>"</w:t>
      </w:r>
      <w:proofErr w:type="spellStart"/>
      <w:r>
        <w:rPr>
          <w:color w:val="000000"/>
        </w:rPr>
        <w:t>Службени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гласник</w:t>
      </w:r>
      <w:proofErr w:type="spellEnd"/>
      <w:r>
        <w:rPr>
          <w:color w:val="000000"/>
        </w:rPr>
        <w:t xml:space="preserve"> РС", </w:t>
      </w: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 10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15. </w:t>
      </w:r>
      <w:proofErr w:type="spellStart"/>
      <w:r>
        <w:rPr>
          <w:color w:val="000000"/>
        </w:rPr>
        <w:t>фебруара</w:t>
      </w:r>
      <w:proofErr w:type="spellEnd"/>
      <w:r>
        <w:rPr>
          <w:color w:val="000000"/>
        </w:rPr>
        <w:t xml:space="preserve"> 2019.</w:t>
      </w:r>
    </w:p>
    <w:p w14:paraId="39249AC6" w14:textId="77777777" w:rsidR="001F7151" w:rsidRDefault="001B11AB">
      <w:pPr>
        <w:spacing w:after="120"/>
        <w:jc w:val="center"/>
      </w:pPr>
      <w:r>
        <w:rPr>
          <w:color w:val="000000"/>
        </w:rPr>
        <w:t>I. УВОДНЕ ОДРЕДБЕ</w:t>
      </w:r>
    </w:p>
    <w:p w14:paraId="4C527E70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1.</w:t>
      </w:r>
    </w:p>
    <w:p w14:paraId="13C966BB" w14:textId="77777777" w:rsidR="001F7151" w:rsidRDefault="001B11AB">
      <w:pPr>
        <w:spacing w:after="150"/>
      </w:pPr>
      <w:proofErr w:type="spellStart"/>
      <w:r>
        <w:rPr>
          <w:color w:val="000000"/>
        </w:rPr>
        <w:t>Овом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ближе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</w:t>
      </w:r>
      <w:r>
        <w:rPr>
          <w:color w:val="000000"/>
        </w:rPr>
        <w:t>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начин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(ЕУ) у </w:t>
      </w:r>
      <w:proofErr w:type="spellStart"/>
      <w:r>
        <w:rPr>
          <w:color w:val="000000"/>
        </w:rPr>
        <w:t>Републици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инструмента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</w:t>
      </w:r>
      <w:proofErr w:type="spellEnd"/>
      <w:r>
        <w:rPr>
          <w:color w:val="000000"/>
        </w:rPr>
        <w:t xml:space="preserve"> (ИПА II)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</w:t>
      </w:r>
      <w:proofErr w:type="spellEnd"/>
      <w:r>
        <w:rPr>
          <w:color w:val="000000"/>
        </w:rPr>
        <w:t xml:space="preserve"> 2014–2020. </w:t>
      </w:r>
      <w:proofErr w:type="spellStart"/>
      <w:r>
        <w:rPr>
          <w:color w:val="000000"/>
        </w:rPr>
        <w:t>године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начин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њихови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међусобн</w:t>
      </w:r>
      <w:r>
        <w:rPr>
          <w:color w:val="000000"/>
        </w:rPr>
        <w:t>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односи</w:t>
      </w:r>
      <w:proofErr w:type="spellEnd"/>
      <w:r>
        <w:rPr>
          <w:color w:val="000000"/>
        </w:rPr>
        <w:t xml:space="preserve">, а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координацијом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вредновањем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извештавањем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у </w:t>
      </w:r>
      <w:proofErr w:type="spellStart"/>
      <w:r>
        <w:rPr>
          <w:color w:val="000000"/>
        </w:rPr>
        <w:t>случају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поверава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извршења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Србији</w:t>
      </w:r>
      <w:proofErr w:type="spellEnd"/>
      <w:r>
        <w:rPr>
          <w:color w:val="000000"/>
        </w:rPr>
        <w:t>.</w:t>
      </w:r>
    </w:p>
    <w:p w14:paraId="3076D7D2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Д</w:t>
      </w:r>
      <w:r>
        <w:rPr>
          <w:b/>
          <w:color w:val="000000"/>
        </w:rPr>
        <w:t>ефиниције</w:t>
      </w:r>
      <w:proofErr w:type="spellEnd"/>
    </w:p>
    <w:p w14:paraId="5A425C7E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2.</w:t>
      </w:r>
    </w:p>
    <w:p w14:paraId="3EE3395F" w14:textId="77777777" w:rsidR="001F7151" w:rsidRDefault="001B11AB">
      <w:pPr>
        <w:spacing w:after="150"/>
      </w:pPr>
      <w:proofErr w:type="spellStart"/>
      <w:r>
        <w:rPr>
          <w:color w:val="000000"/>
        </w:rPr>
        <w:t>Поједини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изрази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употребљени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овој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следеће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значење</w:t>
      </w:r>
      <w:proofErr w:type="spellEnd"/>
      <w:r>
        <w:rPr>
          <w:color w:val="000000"/>
        </w:rPr>
        <w:t>:</w:t>
      </w:r>
    </w:p>
    <w:p w14:paraId="2E1CC50F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инструмент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</w:t>
      </w:r>
      <w:proofErr w:type="spellEnd"/>
      <w:r>
        <w:rPr>
          <w:color w:val="000000"/>
        </w:rPr>
        <w:t xml:space="preserve"> (ИПА II)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инструмент</w:t>
      </w:r>
      <w:proofErr w:type="spellEnd"/>
      <w:r>
        <w:rPr>
          <w:color w:val="000000"/>
        </w:rPr>
        <w:t xml:space="preserve"> ЕУ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подржава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стратегију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проширења</w:t>
      </w:r>
      <w:proofErr w:type="spellEnd"/>
      <w:r>
        <w:rPr>
          <w:color w:val="000000"/>
        </w:rPr>
        <w:t xml:space="preserve"> ЕУ, </w:t>
      </w:r>
      <w:proofErr w:type="spellStart"/>
      <w:r>
        <w:rPr>
          <w:color w:val="000000"/>
        </w:rPr>
        <w:t>чија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намена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пружи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кандидатима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потенцијални</w:t>
      </w:r>
      <w:r>
        <w:rPr>
          <w:color w:val="000000"/>
        </w:rPr>
        <w:t>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кандидатима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процесу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приступања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ЕУ;</w:t>
      </w:r>
      <w:proofErr w:type="gramEnd"/>
    </w:p>
    <w:p w14:paraId="20C0983C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оквирни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Оквирни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правилима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инструмента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</w:t>
      </w:r>
      <w:proofErr w:type="spellEnd"/>
      <w:r>
        <w:rPr>
          <w:color w:val="000000"/>
        </w:rPr>
        <w:t xml:space="preserve"> (ИПА II</w:t>
      </w:r>
      <w:proofErr w:type="gramStart"/>
      <w:r>
        <w:rPr>
          <w:color w:val="000000"/>
        </w:rPr>
        <w:t>);</w:t>
      </w:r>
      <w:proofErr w:type="gramEnd"/>
    </w:p>
    <w:p w14:paraId="179CE9BA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3) </w:t>
      </w:r>
      <w:proofErr w:type="spellStart"/>
      <w:r>
        <w:rPr>
          <w:color w:val="000000"/>
        </w:rPr>
        <w:t>билатерални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закључен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земље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учеснице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програму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дефинишу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контролу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</w:t>
      </w:r>
      <w:r>
        <w:rPr>
          <w:color w:val="000000"/>
        </w:rPr>
        <w:t>визију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њихова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обавезе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функционисања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79BF3353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акциони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ЕУ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дефинисаним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циљевима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очекиваним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резултатима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начином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</w:t>
      </w:r>
      <w:r>
        <w:rPr>
          <w:color w:val="000000"/>
        </w:rPr>
        <w:t>ења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осталим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њихову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реализацију</w:t>
      </w:r>
      <w:proofErr w:type="spellEnd"/>
      <w:r>
        <w:rPr>
          <w:color w:val="000000"/>
        </w:rPr>
        <w:t>;</w:t>
      </w:r>
      <w:proofErr w:type="gramEnd"/>
    </w:p>
    <w:p w14:paraId="3720DE2E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дефинише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секторском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нивоу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садржи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јасну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хијерархију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остваривања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предвиђених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резултата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постизања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дефинисаног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секторског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циља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начин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буџет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оквирни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рокови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припадајуће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начин</w:t>
      </w:r>
      <w:proofErr w:type="spellEnd"/>
      <w:r>
        <w:rPr>
          <w:color w:val="000000"/>
        </w:rPr>
        <w:t xml:space="preserve"> и/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индикатори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успешности</w:t>
      </w:r>
      <w:proofErr w:type="spellEnd"/>
      <w:r>
        <w:rPr>
          <w:color w:val="000000"/>
        </w:rPr>
        <w:t>;</w:t>
      </w:r>
      <w:proofErr w:type="gramEnd"/>
    </w:p>
    <w:p w14:paraId="02F85B43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активност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исказују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посебни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задаци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треба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предузети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трајања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оствари</w:t>
      </w:r>
      <w:r>
        <w:rPr>
          <w:color w:val="000000"/>
        </w:rPr>
        <w:t>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предвиђени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резултати</w:t>
      </w:r>
      <w:proofErr w:type="spellEnd"/>
      <w:r>
        <w:rPr>
          <w:color w:val="000000"/>
        </w:rPr>
        <w:t>;</w:t>
      </w:r>
      <w:proofErr w:type="gramEnd"/>
    </w:p>
    <w:p w14:paraId="0CD1D6EF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програм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приоритети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циљеви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методе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израђује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земљама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учесницама</w:t>
      </w:r>
      <w:proofErr w:type="spellEnd"/>
      <w:r>
        <w:rPr>
          <w:color w:val="000000"/>
        </w:rPr>
        <w:t xml:space="preserve"> у </w:t>
      </w:r>
      <w:proofErr w:type="spellStart"/>
      <w:proofErr w:type="gramStart"/>
      <w:r>
        <w:rPr>
          <w:color w:val="000000"/>
        </w:rPr>
        <w:t>програму</w:t>
      </w:r>
      <w:proofErr w:type="spellEnd"/>
      <w:r>
        <w:rPr>
          <w:color w:val="000000"/>
        </w:rPr>
        <w:t>;</w:t>
      </w:r>
      <w:proofErr w:type="gramEnd"/>
    </w:p>
    <w:p w14:paraId="692F4E24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операција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пројекат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уговор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група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пројеката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доприносе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циљевима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тематске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области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политика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тематских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приоритетних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области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, а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одабере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уговарање</w:t>
      </w:r>
      <w:proofErr w:type="spellEnd"/>
      <w:r>
        <w:rPr>
          <w:color w:val="000000"/>
        </w:rPr>
        <w:t>;</w:t>
      </w:r>
      <w:proofErr w:type="gramEnd"/>
    </w:p>
    <w:p w14:paraId="56D59834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програм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руралног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развоја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области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пољопривреде</w:t>
      </w:r>
      <w:proofErr w:type="spellEnd"/>
      <w:r>
        <w:rPr>
          <w:color w:val="000000"/>
        </w:rPr>
        <w:t xml:space="preserve"> (ИПАРД </w:t>
      </w:r>
      <w:proofErr w:type="spellStart"/>
      <w:r>
        <w:rPr>
          <w:color w:val="000000"/>
        </w:rPr>
        <w:t>програм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дефинишу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приоритети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инвестиције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мере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финансијски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оквир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финансијске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помоћи</w:t>
      </w:r>
      <w:proofErr w:type="spellEnd"/>
      <w:r>
        <w:rPr>
          <w:color w:val="000000"/>
        </w:rPr>
        <w:t>;</w:t>
      </w:r>
      <w:proofErr w:type="gramEnd"/>
    </w:p>
    <w:p w14:paraId="5B3CEB57" w14:textId="77777777" w:rsidR="001F7151" w:rsidRDefault="001B11AB">
      <w:pPr>
        <w:spacing w:after="150"/>
      </w:pPr>
      <w:r>
        <w:rPr>
          <w:color w:val="000000"/>
        </w:rPr>
        <w:t xml:space="preserve">10) </w:t>
      </w:r>
      <w:proofErr w:type="spellStart"/>
      <w:r>
        <w:rPr>
          <w:color w:val="000000"/>
        </w:rPr>
        <w:t>корисник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Србија</w:t>
      </w:r>
      <w:proofErr w:type="spellEnd"/>
      <w:r>
        <w:rPr>
          <w:color w:val="000000"/>
        </w:rPr>
        <w:t>;</w:t>
      </w:r>
      <w:proofErr w:type="gramEnd"/>
    </w:p>
    <w:p w14:paraId="4B1D4A63" w14:textId="77777777" w:rsidR="001F7151" w:rsidRDefault="001B11AB">
      <w:pPr>
        <w:spacing w:after="150"/>
      </w:pPr>
      <w:r>
        <w:rPr>
          <w:color w:val="000000"/>
        </w:rPr>
        <w:t xml:space="preserve">11)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предлагања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истовремено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прималац</w:t>
      </w:r>
      <w:proofErr w:type="spellEnd"/>
      <w:r>
        <w:rPr>
          <w:color w:val="000000"/>
        </w:rPr>
        <w:t>;</w:t>
      </w:r>
      <w:proofErr w:type="gramEnd"/>
    </w:p>
    <w:p w14:paraId="3DBB9361" w14:textId="77777777" w:rsidR="001F7151" w:rsidRDefault="001B11AB">
      <w:pPr>
        <w:spacing w:after="150"/>
      </w:pPr>
      <w:r>
        <w:rPr>
          <w:color w:val="000000"/>
        </w:rPr>
        <w:t xml:space="preserve">12)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прималац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служба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јединица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локалне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самоуправе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учествује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закључених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а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власништво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прибављеним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било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уго</w:t>
      </w:r>
      <w:r>
        <w:rPr>
          <w:color w:val="000000"/>
        </w:rPr>
        <w:t>ворима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пружању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услуга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набавци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извођењу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радова</w:t>
      </w:r>
      <w:proofErr w:type="spellEnd"/>
      <w:r>
        <w:rPr>
          <w:color w:val="000000"/>
        </w:rPr>
        <w:t>;</w:t>
      </w:r>
      <w:proofErr w:type="gramEnd"/>
    </w:p>
    <w:p w14:paraId="6011BACA" w14:textId="77777777" w:rsidR="001F7151" w:rsidRDefault="001B11AB">
      <w:pPr>
        <w:spacing w:after="150"/>
      </w:pPr>
      <w:r>
        <w:rPr>
          <w:color w:val="000000"/>
        </w:rPr>
        <w:t xml:space="preserve">13) </w:t>
      </w:r>
      <w:proofErr w:type="spellStart"/>
      <w:r>
        <w:rPr>
          <w:color w:val="000000"/>
        </w:rPr>
        <w:t>прималац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бесповратне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укључујући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твининг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партнера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уговорна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услугама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набавци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радовима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делегирању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lastRenderedPageBreak/>
        <w:t>правно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физичко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делатност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остваривања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прихода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регистровано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законом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регистрацији</w:t>
      </w:r>
      <w:proofErr w:type="spellEnd"/>
      <w:r>
        <w:rPr>
          <w:color w:val="000000"/>
        </w:rPr>
        <w:t xml:space="preserve">, а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</w:t>
      </w:r>
      <w:proofErr w:type="gramStart"/>
      <w:r>
        <w:rPr>
          <w:color w:val="000000"/>
        </w:rPr>
        <w:t>II;</w:t>
      </w:r>
      <w:proofErr w:type="gramEnd"/>
    </w:p>
    <w:p w14:paraId="2337CD52" w14:textId="77777777" w:rsidR="001F7151" w:rsidRDefault="001B11AB">
      <w:pPr>
        <w:spacing w:after="150"/>
      </w:pPr>
      <w:r>
        <w:rPr>
          <w:color w:val="000000"/>
        </w:rPr>
        <w:t xml:space="preserve">14) </w:t>
      </w:r>
      <w:proofErr w:type="spellStart"/>
      <w:r>
        <w:rPr>
          <w:color w:val="000000"/>
        </w:rPr>
        <w:t>корисник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</w:t>
      </w:r>
      <w:r>
        <w:rPr>
          <w:color w:val="000000"/>
        </w:rPr>
        <w:t>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јединица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локалне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самоуправе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развојна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агенција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школа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универзитет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организација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цивилног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друштва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организација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одређена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програму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  <w:proofErr w:type="gramEnd"/>
    </w:p>
    <w:p w14:paraId="2ECC98E2" w14:textId="77777777" w:rsidR="001F7151" w:rsidRDefault="001B11AB">
      <w:pPr>
        <w:spacing w:after="150"/>
      </w:pPr>
      <w:r>
        <w:rPr>
          <w:color w:val="000000"/>
        </w:rPr>
        <w:t xml:space="preserve">15) </w:t>
      </w:r>
      <w:proofErr w:type="spellStart"/>
      <w:r>
        <w:rPr>
          <w:color w:val="000000"/>
        </w:rPr>
        <w:t>водећи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</w:t>
      </w:r>
      <w:r>
        <w:rPr>
          <w:color w:val="000000"/>
        </w:rPr>
        <w:t>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програму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изабран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осталих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подношења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предлога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преузима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целокупне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води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томе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</w:t>
      </w:r>
      <w:r>
        <w:rPr>
          <w:color w:val="000000"/>
        </w:rPr>
        <w:t>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одређеним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уговору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гарантовања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новчаним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додељеним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укључујући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модалитете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повраћај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непрописно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исплаћених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износа</w:t>
      </w:r>
      <w:proofErr w:type="spellEnd"/>
      <w:r>
        <w:rPr>
          <w:color w:val="000000"/>
        </w:rPr>
        <w:t>;</w:t>
      </w:r>
    </w:p>
    <w:p w14:paraId="7A11E4A0" w14:textId="77777777" w:rsidR="001F7151" w:rsidRDefault="001B11AB">
      <w:pPr>
        <w:spacing w:after="150"/>
      </w:pPr>
      <w:r>
        <w:rPr>
          <w:color w:val="000000"/>
        </w:rPr>
        <w:t xml:space="preserve">16) </w:t>
      </w:r>
      <w:proofErr w:type="spellStart"/>
      <w:r>
        <w:rPr>
          <w:color w:val="000000"/>
        </w:rPr>
        <w:t>твининг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инструмент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изградњу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капацитета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институција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заснива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партнерској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прихваћених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овлашћених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државе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кориснице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остварења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обавезних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резултата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заједнички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дог</w:t>
      </w:r>
      <w:r>
        <w:rPr>
          <w:color w:val="000000"/>
        </w:rPr>
        <w:t>оворени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комисијом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пружања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усклађивање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примену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тековина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ЕУ;</w:t>
      </w:r>
      <w:proofErr w:type="gramEnd"/>
    </w:p>
    <w:p w14:paraId="1B7CB5C1" w14:textId="77777777" w:rsidR="001F7151" w:rsidRDefault="001B11AB">
      <w:pPr>
        <w:spacing w:after="150"/>
      </w:pPr>
      <w:r>
        <w:rPr>
          <w:color w:val="000000"/>
        </w:rPr>
        <w:t xml:space="preserve">17) </w:t>
      </w:r>
      <w:proofErr w:type="spellStart"/>
      <w:r>
        <w:rPr>
          <w:color w:val="000000"/>
        </w:rPr>
        <w:t>твининг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партнер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орган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земље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чланице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уније</w:t>
      </w:r>
      <w:proofErr w:type="spellEnd"/>
      <w:r>
        <w:rPr>
          <w:color w:val="000000"/>
        </w:rPr>
        <w:t>;</w:t>
      </w:r>
      <w:proofErr w:type="gramEnd"/>
    </w:p>
    <w:p w14:paraId="1A5568AF" w14:textId="77777777" w:rsidR="001F7151" w:rsidRDefault="001B11AB">
      <w:pPr>
        <w:spacing w:after="150"/>
      </w:pPr>
      <w:r>
        <w:rPr>
          <w:color w:val="000000"/>
        </w:rPr>
        <w:t xml:space="preserve">18) </w:t>
      </w:r>
      <w:proofErr w:type="spellStart"/>
      <w:r>
        <w:rPr>
          <w:color w:val="000000"/>
        </w:rPr>
        <w:t>неправилност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кршење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одредаба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</w:t>
      </w:r>
      <w:r>
        <w:rPr>
          <w:color w:val="000000"/>
        </w:rPr>
        <w:t>ажећих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последица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пропуста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субјекта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последицу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могло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задужење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буџета</w:t>
      </w:r>
      <w:proofErr w:type="spellEnd"/>
      <w:r>
        <w:rPr>
          <w:color w:val="000000"/>
        </w:rPr>
        <w:t xml:space="preserve"> ЕУ, а </w:t>
      </w:r>
      <w:proofErr w:type="spellStart"/>
      <w:r>
        <w:rPr>
          <w:color w:val="000000"/>
        </w:rPr>
        <w:t>самим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тим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буџета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неоправданом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трошковном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ставком</w:t>
      </w:r>
      <w:proofErr w:type="spellEnd"/>
      <w:r>
        <w:rPr>
          <w:color w:val="000000"/>
        </w:rPr>
        <w:t>;</w:t>
      </w:r>
      <w:proofErr w:type="gramEnd"/>
    </w:p>
    <w:p w14:paraId="599DC48F" w14:textId="77777777" w:rsidR="001F7151" w:rsidRDefault="001B11AB">
      <w:pPr>
        <w:spacing w:after="150"/>
      </w:pPr>
      <w:r>
        <w:rPr>
          <w:color w:val="000000"/>
        </w:rPr>
        <w:t xml:space="preserve">19) </w:t>
      </w:r>
      <w:proofErr w:type="spellStart"/>
      <w:r>
        <w:rPr>
          <w:color w:val="000000"/>
        </w:rPr>
        <w:t>административне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</w:t>
      </w:r>
      <w:r>
        <w:rPr>
          <w:color w:val="000000"/>
        </w:rPr>
        <w:t>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службених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надзора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предузима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сузбијање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поступању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природе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интереса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, а </w:t>
      </w:r>
      <w:proofErr w:type="spellStart"/>
      <w:r>
        <w:rPr>
          <w:color w:val="000000"/>
        </w:rPr>
        <w:t>самим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тим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интереса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Србије</w:t>
      </w:r>
      <w:proofErr w:type="spellEnd"/>
      <w:r>
        <w:rPr>
          <w:color w:val="000000"/>
        </w:rPr>
        <w:t>;</w:t>
      </w:r>
      <w:proofErr w:type="gramEnd"/>
    </w:p>
    <w:p w14:paraId="148A8AA1" w14:textId="77777777" w:rsidR="001F7151" w:rsidRDefault="001B11AB">
      <w:pPr>
        <w:spacing w:after="150"/>
      </w:pPr>
      <w:r>
        <w:rPr>
          <w:color w:val="000000"/>
        </w:rPr>
        <w:t xml:space="preserve">20) </w:t>
      </w:r>
      <w:proofErr w:type="spellStart"/>
      <w:r>
        <w:rPr>
          <w:color w:val="000000"/>
        </w:rPr>
        <w:t>провере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предузимају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ЕУ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надлежности</w:t>
      </w:r>
      <w:proofErr w:type="spellEnd"/>
      <w:r>
        <w:rPr>
          <w:color w:val="000000"/>
        </w:rPr>
        <w:t>.</w:t>
      </w:r>
    </w:p>
    <w:p w14:paraId="21F4EC73" w14:textId="77777777" w:rsidR="001F7151" w:rsidRDefault="001B11AB">
      <w:pPr>
        <w:spacing w:after="120"/>
        <w:jc w:val="center"/>
      </w:pPr>
      <w:r>
        <w:rPr>
          <w:color w:val="000000"/>
        </w:rPr>
        <w:t>II. СТРУКТУРА ЗА УПРАВЉАЊЕ ПРОГ</w:t>
      </w:r>
      <w:r>
        <w:rPr>
          <w:color w:val="000000"/>
        </w:rPr>
        <w:t>РАМИМА ПРЕТПРИСТУПНЕ ПОМОЋИ ЕУ У ОКВИРУ ИПА II</w:t>
      </w:r>
    </w:p>
    <w:p w14:paraId="4C1FC6D4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Одговорна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лица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тела</w:t>
      </w:r>
      <w:proofErr w:type="spellEnd"/>
    </w:p>
    <w:p w14:paraId="7A1B7EB1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3.</w:t>
      </w:r>
    </w:p>
    <w:p w14:paraId="0BD837AD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именују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следећа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следећа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>:</w:t>
      </w:r>
    </w:p>
    <w:p w14:paraId="00DCA691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ИПА </w:t>
      </w:r>
      <w:proofErr w:type="spellStart"/>
      <w:proofErr w:type="gramStart"/>
      <w:r>
        <w:rPr>
          <w:color w:val="000000"/>
        </w:rPr>
        <w:t>координатор</w:t>
      </w:r>
      <w:proofErr w:type="spellEnd"/>
      <w:r>
        <w:rPr>
          <w:color w:val="000000"/>
        </w:rPr>
        <w:t>;</w:t>
      </w:r>
      <w:proofErr w:type="gramEnd"/>
    </w:p>
    <w:p w14:paraId="2BEEBD6D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одобравање</w:t>
      </w:r>
      <w:proofErr w:type="spellEnd"/>
      <w:r>
        <w:rPr>
          <w:color w:val="000000"/>
        </w:rPr>
        <w:t>;</w:t>
      </w:r>
      <w:proofErr w:type="gramEnd"/>
    </w:p>
    <w:p w14:paraId="00E5D3A6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Управљачка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</w:t>
      </w:r>
      <w:r>
        <w:rPr>
          <w:color w:val="000000"/>
        </w:rPr>
        <w:t>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>:</w:t>
      </w:r>
    </w:p>
    <w:p w14:paraId="0BF52624" w14:textId="77777777" w:rsidR="001F7151" w:rsidRDefault="001B11AB">
      <w:pPr>
        <w:spacing w:after="150"/>
      </w:pPr>
      <w:r>
        <w:rPr>
          <w:color w:val="000000"/>
        </w:rPr>
        <w:t xml:space="preserve">а) </w:t>
      </w: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фонд</w:t>
      </w:r>
      <w:proofErr w:type="spellEnd"/>
      <w:r>
        <w:rPr>
          <w:color w:val="000000"/>
        </w:rPr>
        <w:t>;</w:t>
      </w:r>
      <w:proofErr w:type="gramEnd"/>
    </w:p>
    <w:p w14:paraId="56C4EFF5" w14:textId="77777777" w:rsidR="001F7151" w:rsidRDefault="001B11AB">
      <w:pPr>
        <w:spacing w:after="150"/>
      </w:pPr>
      <w:r>
        <w:rPr>
          <w:color w:val="000000"/>
        </w:rPr>
        <w:t xml:space="preserve">б)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одобравање</w:t>
      </w:r>
      <w:proofErr w:type="spellEnd"/>
      <w:r>
        <w:rPr>
          <w:color w:val="000000"/>
        </w:rPr>
        <w:t>;</w:t>
      </w:r>
      <w:proofErr w:type="gramEnd"/>
    </w:p>
    <w:p w14:paraId="5C367287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II.</w:t>
      </w:r>
    </w:p>
    <w:p w14:paraId="2FD48DCB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Национални</w:t>
      </w:r>
      <w:proofErr w:type="spellEnd"/>
      <w:r>
        <w:rPr>
          <w:b/>
          <w:color w:val="000000"/>
        </w:rPr>
        <w:t xml:space="preserve"> ИПА </w:t>
      </w:r>
      <w:proofErr w:type="spellStart"/>
      <w:r>
        <w:rPr>
          <w:b/>
          <w:color w:val="000000"/>
        </w:rPr>
        <w:t>координатор</w:t>
      </w:r>
      <w:proofErr w:type="spellEnd"/>
    </w:p>
    <w:p w14:paraId="08507C0B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4.</w:t>
      </w:r>
    </w:p>
    <w:p w14:paraId="12B35690" w14:textId="77777777" w:rsidR="001F7151" w:rsidRDefault="001B11AB">
      <w:pPr>
        <w:spacing w:after="150"/>
      </w:pP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функционер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положају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Влада</w:t>
      </w:r>
      <w:proofErr w:type="spellEnd"/>
      <w:r>
        <w:rPr>
          <w:color w:val="000000"/>
        </w:rPr>
        <w:t>.</w:t>
      </w:r>
    </w:p>
    <w:p w14:paraId="050C9E5E" w14:textId="77777777" w:rsidR="001F7151" w:rsidRDefault="001B11AB">
      <w:pPr>
        <w:spacing w:after="150"/>
      </w:pP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именује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Влада</w:t>
      </w:r>
      <w:proofErr w:type="spellEnd"/>
      <w:r>
        <w:rPr>
          <w:color w:val="000000"/>
        </w:rPr>
        <w:t>.</w:t>
      </w:r>
    </w:p>
    <w:p w14:paraId="50243DA3" w14:textId="77777777" w:rsidR="001F7151" w:rsidRDefault="001B11AB">
      <w:pPr>
        <w:spacing w:after="150"/>
      </w:pP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свеукупан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стратешког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планирања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</w:t>
      </w:r>
      <w:r>
        <w:rPr>
          <w:color w:val="000000"/>
        </w:rPr>
        <w:t>рограмирања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вредновање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о ИПА II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комисијом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коришћењем</w:t>
      </w:r>
      <w:proofErr w:type="spellEnd"/>
      <w:r>
        <w:rPr>
          <w:color w:val="000000"/>
        </w:rPr>
        <w:t xml:space="preserve"> ИПА II.</w:t>
      </w:r>
    </w:p>
    <w:p w14:paraId="195D669E" w14:textId="77777777" w:rsidR="001F7151" w:rsidRDefault="001B11AB">
      <w:pPr>
        <w:spacing w:after="150"/>
      </w:pP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следеће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>:</w:t>
      </w:r>
    </w:p>
    <w:p w14:paraId="2F366B0E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доследност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усклађивање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како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остварио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њихов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оптималан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учинак</w:t>
      </w:r>
      <w:proofErr w:type="spellEnd"/>
      <w:r>
        <w:rPr>
          <w:color w:val="000000"/>
        </w:rPr>
        <w:t>;</w:t>
      </w:r>
      <w:proofErr w:type="gramEnd"/>
    </w:p>
    <w:p w14:paraId="55B5BFA4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администрације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донаторима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осигурава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повезаност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коришћења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примљене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и </w:t>
      </w:r>
      <w:proofErr w:type="spellStart"/>
      <w:r>
        <w:rPr>
          <w:color w:val="000000"/>
        </w:rPr>
        <w:t>општег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</w:t>
      </w:r>
      <w:r>
        <w:rPr>
          <w:color w:val="000000"/>
        </w:rPr>
        <w:t>риступања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ЕУ;</w:t>
      </w:r>
      <w:proofErr w:type="gramEnd"/>
    </w:p>
    <w:p w14:paraId="3885E253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координира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учешће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одговарајућим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територијалне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  <w:proofErr w:type="gramEnd"/>
    </w:p>
    <w:p w14:paraId="03486BA3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програмирање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нивоу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утврђује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програмирање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улоге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одговорности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институција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учествују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процесу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програмирања</w:t>
      </w:r>
      <w:proofErr w:type="spellEnd"/>
      <w:r>
        <w:rPr>
          <w:color w:val="000000"/>
        </w:rPr>
        <w:t>;</w:t>
      </w:r>
      <w:proofErr w:type="gramEnd"/>
    </w:p>
    <w:p w14:paraId="0C560BC2" w14:textId="77777777" w:rsidR="001F7151" w:rsidRDefault="001B11AB">
      <w:pPr>
        <w:spacing w:after="150"/>
      </w:pPr>
      <w:r>
        <w:rPr>
          <w:color w:val="000000"/>
        </w:rPr>
        <w:t xml:space="preserve">5) у </w:t>
      </w:r>
      <w:proofErr w:type="spellStart"/>
      <w:r>
        <w:rPr>
          <w:color w:val="000000"/>
        </w:rPr>
        <w:t>процесу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осигурава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усклађеност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циљева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дефинисаних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акцијама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предлаже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циљевима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стратешких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докумената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узимајућ</w:t>
      </w:r>
      <w:r>
        <w:rPr>
          <w:color w:val="000000"/>
        </w:rPr>
        <w:t>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обзир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релевантне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макрорегионалне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стратегије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стратегије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морске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басене</w:t>
      </w:r>
      <w:proofErr w:type="spellEnd"/>
      <w:r>
        <w:rPr>
          <w:color w:val="000000"/>
        </w:rPr>
        <w:t xml:space="preserve">. У </w:t>
      </w:r>
      <w:proofErr w:type="spellStart"/>
      <w:r>
        <w:rPr>
          <w:color w:val="000000"/>
        </w:rPr>
        <w:t>случају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координира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докумената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комисији</w:t>
      </w:r>
      <w:proofErr w:type="spellEnd"/>
      <w:r>
        <w:rPr>
          <w:color w:val="000000"/>
        </w:rPr>
        <w:t>;</w:t>
      </w:r>
      <w:proofErr w:type="gramEnd"/>
    </w:p>
    <w:p w14:paraId="5C0DC627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6) у </w:t>
      </w:r>
      <w:proofErr w:type="spellStart"/>
      <w:r>
        <w:rPr>
          <w:color w:val="000000"/>
        </w:rPr>
        <w:t>са</w:t>
      </w:r>
      <w:r>
        <w:rPr>
          <w:color w:val="000000"/>
        </w:rPr>
        <w:t>радњи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Националним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учесница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осигурава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конзистентност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циљева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предложених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циљевима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стратешких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докумената</w:t>
      </w:r>
      <w:proofErr w:type="spellEnd"/>
      <w:r>
        <w:rPr>
          <w:color w:val="000000"/>
        </w:rPr>
        <w:t xml:space="preserve"> ИПА </w:t>
      </w:r>
      <w:proofErr w:type="gramStart"/>
      <w:r>
        <w:rPr>
          <w:color w:val="000000"/>
        </w:rPr>
        <w:t>II;</w:t>
      </w:r>
      <w:proofErr w:type="gramEnd"/>
    </w:p>
    <w:p w14:paraId="1777AB3D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постизање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циљева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остваривање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резултата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</w:t>
      </w:r>
      <w:r>
        <w:rPr>
          <w:color w:val="000000"/>
        </w:rPr>
        <w:t xml:space="preserve">А </w:t>
      </w:r>
      <w:proofErr w:type="gramStart"/>
      <w:r>
        <w:rPr>
          <w:color w:val="000000"/>
        </w:rPr>
        <w:t>II;</w:t>
      </w:r>
      <w:proofErr w:type="gramEnd"/>
    </w:p>
    <w:p w14:paraId="64F10EFC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прати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утврђује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</w:t>
      </w:r>
      <w:proofErr w:type="gramStart"/>
      <w:r>
        <w:rPr>
          <w:color w:val="000000"/>
        </w:rPr>
        <w:t>II;</w:t>
      </w:r>
      <w:proofErr w:type="gramEnd"/>
    </w:p>
    <w:p w14:paraId="0ED8D2DC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доставља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годишње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завршне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завршни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обухвата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читав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усвојених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1. </w:t>
      </w:r>
      <w:proofErr w:type="spellStart"/>
      <w:r>
        <w:rPr>
          <w:color w:val="000000"/>
        </w:rPr>
        <w:t>јануара</w:t>
      </w:r>
      <w:proofErr w:type="spellEnd"/>
      <w:r>
        <w:rPr>
          <w:color w:val="000000"/>
        </w:rPr>
        <w:t xml:space="preserve"> 2014. </w:t>
      </w:r>
      <w:proofErr w:type="spellStart"/>
      <w:r>
        <w:rPr>
          <w:color w:val="000000"/>
        </w:rPr>
        <w:t>до</w:t>
      </w:r>
      <w:proofErr w:type="spellEnd"/>
      <w:r>
        <w:rPr>
          <w:color w:val="000000"/>
        </w:rPr>
        <w:t xml:space="preserve"> 31. </w:t>
      </w:r>
      <w:proofErr w:type="spellStart"/>
      <w:r>
        <w:rPr>
          <w:color w:val="000000"/>
        </w:rPr>
        <w:t>децембра</w:t>
      </w:r>
      <w:proofErr w:type="spellEnd"/>
      <w:r>
        <w:rPr>
          <w:color w:val="000000"/>
        </w:rPr>
        <w:t xml:space="preserve"> 2020. </w:t>
      </w:r>
      <w:proofErr w:type="spellStart"/>
      <w:proofErr w:type="gramStart"/>
      <w:r>
        <w:rPr>
          <w:color w:val="000000"/>
        </w:rPr>
        <w:t>године</w:t>
      </w:r>
      <w:proofErr w:type="spellEnd"/>
      <w:r>
        <w:rPr>
          <w:color w:val="000000"/>
        </w:rPr>
        <w:t>;</w:t>
      </w:r>
      <w:proofErr w:type="gramEnd"/>
    </w:p>
    <w:p w14:paraId="2F1DF852" w14:textId="77777777" w:rsidR="001F7151" w:rsidRDefault="001B11AB">
      <w:pPr>
        <w:spacing w:after="150"/>
      </w:pPr>
      <w:r>
        <w:rPr>
          <w:color w:val="000000"/>
        </w:rPr>
        <w:t xml:space="preserve">10) </w:t>
      </w:r>
      <w:proofErr w:type="spellStart"/>
      <w:r>
        <w:rPr>
          <w:color w:val="000000"/>
        </w:rPr>
        <w:t>доставља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Ревизорском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годишњи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извршавању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поверених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извршење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буџета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ЕУ;</w:t>
      </w:r>
      <w:proofErr w:type="gramEnd"/>
    </w:p>
    <w:p w14:paraId="2BCC36AF" w14:textId="77777777" w:rsidR="001F7151" w:rsidRDefault="001B11AB">
      <w:pPr>
        <w:spacing w:after="150"/>
      </w:pPr>
      <w:r>
        <w:rPr>
          <w:color w:val="000000"/>
        </w:rPr>
        <w:t xml:space="preserve">11) </w:t>
      </w:r>
      <w:proofErr w:type="spellStart"/>
      <w:r>
        <w:rPr>
          <w:color w:val="000000"/>
        </w:rPr>
        <w:t>образује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 у </w:t>
      </w:r>
      <w:proofErr w:type="spellStart"/>
      <w:r>
        <w:rPr>
          <w:color w:val="000000"/>
        </w:rPr>
        <w:t>сарадњи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ко-председава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успоставља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организује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састанке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секторских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</w:t>
      </w:r>
      <w:r>
        <w:rPr>
          <w:color w:val="000000"/>
        </w:rPr>
        <w:t>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праћење</w:t>
      </w:r>
      <w:proofErr w:type="spellEnd"/>
      <w:r>
        <w:rPr>
          <w:color w:val="000000"/>
        </w:rPr>
        <w:t>;</w:t>
      </w:r>
      <w:proofErr w:type="gramEnd"/>
    </w:p>
    <w:p w14:paraId="545AA9B2" w14:textId="77777777" w:rsidR="001F7151" w:rsidRDefault="001B11AB">
      <w:pPr>
        <w:spacing w:after="150"/>
      </w:pPr>
      <w:r>
        <w:rPr>
          <w:color w:val="000000"/>
        </w:rPr>
        <w:t xml:space="preserve">12) </w:t>
      </w:r>
      <w:proofErr w:type="spellStart"/>
      <w:r>
        <w:rPr>
          <w:color w:val="000000"/>
        </w:rPr>
        <w:t>прати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одрживост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ефекте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прати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испуњеност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отпочињање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набавки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коришћење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набављених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након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</w:t>
      </w:r>
      <w:r>
        <w:rPr>
          <w:color w:val="000000"/>
        </w:rPr>
        <w:t>говора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кроз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спроводе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програми</w:t>
      </w:r>
      <w:proofErr w:type="spellEnd"/>
      <w:r>
        <w:rPr>
          <w:color w:val="000000"/>
        </w:rPr>
        <w:t>;</w:t>
      </w:r>
      <w:proofErr w:type="gramEnd"/>
    </w:p>
    <w:p w14:paraId="352CEE80" w14:textId="77777777" w:rsidR="001F7151" w:rsidRDefault="001B11AB">
      <w:pPr>
        <w:spacing w:after="150"/>
      </w:pPr>
      <w:r>
        <w:rPr>
          <w:color w:val="000000"/>
        </w:rPr>
        <w:t xml:space="preserve">13) </w:t>
      </w:r>
      <w:proofErr w:type="spellStart"/>
      <w:r>
        <w:rPr>
          <w:color w:val="000000"/>
        </w:rPr>
        <w:t>координира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вредновања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консултацијама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комисијом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утврђује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вредновања</w:t>
      </w:r>
      <w:proofErr w:type="spellEnd"/>
      <w:r>
        <w:rPr>
          <w:color w:val="000000"/>
        </w:rPr>
        <w:t xml:space="preserve"> ИПА </w:t>
      </w:r>
      <w:proofErr w:type="gramStart"/>
      <w:r>
        <w:rPr>
          <w:color w:val="000000"/>
        </w:rPr>
        <w:t>II;</w:t>
      </w:r>
      <w:proofErr w:type="gramEnd"/>
    </w:p>
    <w:p w14:paraId="17C6805D" w14:textId="77777777" w:rsidR="001F7151" w:rsidRDefault="001B11AB">
      <w:pPr>
        <w:spacing w:after="150"/>
      </w:pPr>
      <w:r>
        <w:rPr>
          <w:color w:val="000000"/>
        </w:rPr>
        <w:t xml:space="preserve">14)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билатералним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учесница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</w:t>
      </w:r>
      <w:r>
        <w:rPr>
          <w:color w:val="000000"/>
        </w:rPr>
        <w:t>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  <w:proofErr w:type="gramEnd"/>
    </w:p>
    <w:p w14:paraId="35373DC9" w14:textId="77777777" w:rsidR="001F7151" w:rsidRDefault="001B11AB">
      <w:pPr>
        <w:spacing w:after="150"/>
      </w:pPr>
      <w:r>
        <w:rPr>
          <w:color w:val="000000"/>
        </w:rPr>
        <w:t xml:space="preserve">15)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видљивост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информисање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јавности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коришћењу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правилима</w:t>
      </w:r>
      <w:proofErr w:type="spellEnd"/>
      <w:r>
        <w:rPr>
          <w:color w:val="000000"/>
        </w:rPr>
        <w:t xml:space="preserve"> ЕУ и </w:t>
      </w:r>
      <w:proofErr w:type="spellStart"/>
      <w:r>
        <w:rPr>
          <w:color w:val="000000"/>
        </w:rPr>
        <w:t>утврђује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одговарајуће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активности</w:t>
      </w:r>
      <w:proofErr w:type="spellEnd"/>
      <w:r>
        <w:rPr>
          <w:color w:val="000000"/>
        </w:rPr>
        <w:t>;</w:t>
      </w:r>
      <w:proofErr w:type="gramEnd"/>
    </w:p>
    <w:p w14:paraId="234A253B" w14:textId="77777777" w:rsidR="001F7151" w:rsidRDefault="001B11AB">
      <w:pPr>
        <w:spacing w:after="150"/>
      </w:pPr>
      <w:r>
        <w:rPr>
          <w:color w:val="000000"/>
        </w:rPr>
        <w:t xml:space="preserve">16)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остваривања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улоге</w:t>
      </w:r>
      <w:proofErr w:type="spellEnd"/>
      <w:r>
        <w:rPr>
          <w:color w:val="000000"/>
        </w:rPr>
        <w:t>.</w:t>
      </w:r>
    </w:p>
    <w:p w14:paraId="6E8320C6" w14:textId="77777777" w:rsidR="001F7151" w:rsidRDefault="001B11AB">
      <w:pPr>
        <w:spacing w:after="150"/>
      </w:pPr>
      <w:proofErr w:type="spellStart"/>
      <w:r>
        <w:rPr>
          <w:color w:val="000000"/>
        </w:rPr>
        <w:t>Стручне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административно-техничке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Технички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секретаријат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координатора</w:t>
      </w:r>
      <w:proofErr w:type="spellEnd"/>
      <w:r>
        <w:rPr>
          <w:color w:val="000000"/>
        </w:rPr>
        <w:t>.</w:t>
      </w:r>
    </w:p>
    <w:p w14:paraId="378D2BB0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Национални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службеник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одобравање</w:t>
      </w:r>
      <w:proofErr w:type="spellEnd"/>
    </w:p>
    <w:p w14:paraId="3DD1DE2C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5.</w:t>
      </w:r>
    </w:p>
    <w:p w14:paraId="374512A7" w14:textId="77777777" w:rsidR="001F7151" w:rsidRDefault="001B11AB">
      <w:pPr>
        <w:spacing w:after="150"/>
      </w:pPr>
      <w:proofErr w:type="spellStart"/>
      <w:r>
        <w:rPr>
          <w:color w:val="000000"/>
        </w:rPr>
        <w:lastRenderedPageBreak/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јест</w:t>
      </w:r>
      <w:r>
        <w:rPr>
          <w:color w:val="000000"/>
        </w:rPr>
        <w:t>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функционер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положају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министра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финансије</w:t>
      </w:r>
      <w:proofErr w:type="spellEnd"/>
      <w:r>
        <w:rPr>
          <w:color w:val="000000"/>
        </w:rPr>
        <w:t>.</w:t>
      </w:r>
    </w:p>
    <w:p w14:paraId="6FE9743F" w14:textId="77777777" w:rsidR="001F7151" w:rsidRDefault="001B11AB">
      <w:pPr>
        <w:spacing w:after="150"/>
      </w:pP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ЕУ у </w:t>
      </w:r>
      <w:proofErr w:type="spellStart"/>
      <w:r>
        <w:rPr>
          <w:color w:val="000000"/>
        </w:rPr>
        <w:t>Републици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стара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делотворном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функционисању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ИПА II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законитости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регуларности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трансакција</w:t>
      </w:r>
      <w:proofErr w:type="spellEnd"/>
      <w:r>
        <w:rPr>
          <w:color w:val="000000"/>
        </w:rPr>
        <w:t>.</w:t>
      </w:r>
    </w:p>
    <w:p w14:paraId="6A1D7E15" w14:textId="77777777" w:rsidR="001F7151" w:rsidRDefault="001B11AB">
      <w:pPr>
        <w:spacing w:after="150"/>
      </w:pP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следеће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>:</w:t>
      </w:r>
    </w:p>
    <w:p w14:paraId="087AECBC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управља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пословима</w:t>
      </w:r>
      <w:proofErr w:type="spellEnd"/>
      <w:r>
        <w:rPr>
          <w:color w:val="000000"/>
        </w:rPr>
        <w:t xml:space="preserve"> у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уз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фонда</w:t>
      </w:r>
      <w:proofErr w:type="spellEnd"/>
      <w:r>
        <w:rPr>
          <w:color w:val="000000"/>
        </w:rPr>
        <w:t xml:space="preserve">, и </w:t>
      </w:r>
      <w:proofErr w:type="spellStart"/>
      <w:r>
        <w:rPr>
          <w:color w:val="000000"/>
        </w:rPr>
        <w:t>то</w:t>
      </w:r>
      <w:proofErr w:type="spellEnd"/>
      <w:r>
        <w:rPr>
          <w:color w:val="000000"/>
        </w:rPr>
        <w:t>:</w:t>
      </w:r>
    </w:p>
    <w:p w14:paraId="6ED89A7F" w14:textId="77777777" w:rsidR="001F7151" w:rsidRDefault="001B11AB">
      <w:pPr>
        <w:spacing w:after="150"/>
      </w:pPr>
      <w:r>
        <w:rPr>
          <w:color w:val="000000"/>
        </w:rPr>
        <w:t xml:space="preserve">(а) </w:t>
      </w:r>
      <w:proofErr w:type="spellStart"/>
      <w:r>
        <w:rPr>
          <w:color w:val="000000"/>
        </w:rPr>
        <w:t>припрема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изјаве</w:t>
      </w:r>
      <w:proofErr w:type="spellEnd"/>
      <w:r>
        <w:rPr>
          <w:color w:val="000000"/>
        </w:rPr>
        <w:t xml:space="preserve"> о </w:t>
      </w:r>
      <w:proofErr w:type="spellStart"/>
      <w:proofErr w:type="gramStart"/>
      <w:r>
        <w:rPr>
          <w:color w:val="000000"/>
        </w:rPr>
        <w:t>трошковима</w:t>
      </w:r>
      <w:proofErr w:type="spellEnd"/>
      <w:r>
        <w:rPr>
          <w:color w:val="000000"/>
        </w:rPr>
        <w:t>;</w:t>
      </w:r>
      <w:proofErr w:type="gramEnd"/>
    </w:p>
    <w:p w14:paraId="06ABEECE" w14:textId="77777777" w:rsidR="001F7151" w:rsidRDefault="001B11AB">
      <w:pPr>
        <w:spacing w:after="150"/>
      </w:pPr>
      <w:r>
        <w:rPr>
          <w:color w:val="000000"/>
        </w:rPr>
        <w:t xml:space="preserve">(б)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постојање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рачуноводства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обрачунској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уносе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меморишу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компјутерском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рачуноводствене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евиденције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r>
        <w:rPr>
          <w:color w:val="000000"/>
        </w:rPr>
        <w:t>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акцију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активност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операцију</w:t>
      </w:r>
      <w:proofErr w:type="spellEnd"/>
      <w:r>
        <w:rPr>
          <w:color w:val="000000"/>
        </w:rPr>
        <w:t xml:space="preserve">, и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састављање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годишњих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биланса</w:t>
      </w:r>
      <w:proofErr w:type="spellEnd"/>
      <w:r>
        <w:rPr>
          <w:color w:val="000000"/>
        </w:rPr>
        <w:t>;</w:t>
      </w:r>
      <w:proofErr w:type="gramEnd"/>
    </w:p>
    <w:p w14:paraId="0CF50146" w14:textId="77777777" w:rsidR="001F7151" w:rsidRDefault="001B11AB">
      <w:pPr>
        <w:spacing w:after="150"/>
      </w:pPr>
      <w:r>
        <w:rPr>
          <w:color w:val="000000"/>
        </w:rPr>
        <w:t xml:space="preserve">(в)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трансфер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новчаних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примаоцима</w:t>
      </w:r>
      <w:proofErr w:type="spellEnd"/>
      <w:r>
        <w:rPr>
          <w:color w:val="000000"/>
        </w:rPr>
        <w:t>;</w:t>
      </w:r>
      <w:proofErr w:type="gramEnd"/>
    </w:p>
    <w:p w14:paraId="2E3E82E4" w14:textId="77777777" w:rsidR="001F7151" w:rsidRDefault="001B11AB">
      <w:pPr>
        <w:spacing w:after="150"/>
      </w:pPr>
      <w:r>
        <w:rPr>
          <w:color w:val="000000"/>
        </w:rPr>
        <w:t xml:space="preserve">(г) </w:t>
      </w:r>
      <w:proofErr w:type="spellStart"/>
      <w:r>
        <w:rPr>
          <w:color w:val="000000"/>
        </w:rPr>
        <w:t>потвр</w:t>
      </w:r>
      <w:r>
        <w:rPr>
          <w:color w:val="000000"/>
        </w:rPr>
        <w:t>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постојање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тачност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ставки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суфинансирања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стара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довољан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износ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премостио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евентуални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мањак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због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закаснелог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трансфера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због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налозима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повраћај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комисија</w:t>
      </w:r>
      <w:proofErr w:type="spellEnd"/>
      <w:r>
        <w:rPr>
          <w:color w:val="000000"/>
        </w:rPr>
        <w:t>;</w:t>
      </w:r>
      <w:proofErr w:type="gramEnd"/>
    </w:p>
    <w:p w14:paraId="2F3041F7" w14:textId="77777777" w:rsidR="001F7151" w:rsidRDefault="001B11AB">
      <w:pPr>
        <w:spacing w:after="150"/>
      </w:pPr>
      <w:r>
        <w:rPr>
          <w:color w:val="000000"/>
        </w:rPr>
        <w:t xml:space="preserve">(д) </w:t>
      </w:r>
      <w:proofErr w:type="spellStart"/>
      <w:r>
        <w:rPr>
          <w:color w:val="000000"/>
        </w:rPr>
        <w:t>стара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довољан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износ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суфинансирања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структуре</w:t>
      </w:r>
      <w:proofErr w:type="spellEnd"/>
      <w:r>
        <w:rPr>
          <w:color w:val="000000"/>
        </w:rPr>
        <w:t>;</w:t>
      </w:r>
      <w:proofErr w:type="gramEnd"/>
    </w:p>
    <w:p w14:paraId="695F721A" w14:textId="77777777" w:rsidR="001F7151" w:rsidRDefault="001B11AB">
      <w:pPr>
        <w:spacing w:after="150"/>
      </w:pPr>
      <w:r>
        <w:rPr>
          <w:color w:val="000000"/>
        </w:rPr>
        <w:t xml:space="preserve">(ђ) </w:t>
      </w:r>
      <w:proofErr w:type="spellStart"/>
      <w:r>
        <w:rPr>
          <w:color w:val="000000"/>
        </w:rPr>
        <w:t>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корекције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>;</w:t>
      </w:r>
      <w:proofErr w:type="gramEnd"/>
    </w:p>
    <w:p w14:paraId="0DA93354" w14:textId="77777777" w:rsidR="001F7151" w:rsidRDefault="001B11AB">
      <w:pPr>
        <w:spacing w:after="150"/>
      </w:pPr>
      <w:r>
        <w:rPr>
          <w:color w:val="000000"/>
        </w:rPr>
        <w:t xml:space="preserve">(е) </w:t>
      </w:r>
      <w:proofErr w:type="spellStart"/>
      <w:r>
        <w:rPr>
          <w:color w:val="000000"/>
        </w:rPr>
        <w:t>доставља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изјавe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захтевe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узимање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обзир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</w:t>
      </w:r>
      <w:r>
        <w:rPr>
          <w:color w:val="000000"/>
        </w:rPr>
        <w:t>езултата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тело</w:t>
      </w:r>
      <w:proofErr w:type="spellEnd"/>
      <w:r>
        <w:rPr>
          <w:color w:val="000000"/>
        </w:rPr>
        <w:t>;</w:t>
      </w:r>
      <w:proofErr w:type="gramEnd"/>
    </w:p>
    <w:p w14:paraId="2F22D5DD" w14:textId="77777777" w:rsidR="001F7151" w:rsidRDefault="001B11AB">
      <w:pPr>
        <w:spacing w:after="150"/>
      </w:pPr>
      <w:r>
        <w:rPr>
          <w:color w:val="000000"/>
        </w:rPr>
        <w:t xml:space="preserve">(ж) </w:t>
      </w:r>
      <w:proofErr w:type="spellStart"/>
      <w:r>
        <w:rPr>
          <w:color w:val="000000"/>
        </w:rPr>
        <w:t>представља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контакт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проток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националних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институција</w:t>
      </w:r>
      <w:proofErr w:type="spellEnd"/>
      <w:r>
        <w:rPr>
          <w:color w:val="000000"/>
        </w:rPr>
        <w:t>;</w:t>
      </w:r>
      <w:proofErr w:type="gramEnd"/>
    </w:p>
    <w:p w14:paraId="66734989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ефикасно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функционисање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реализацији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уз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, и </w:t>
      </w:r>
      <w:proofErr w:type="spellStart"/>
      <w:r>
        <w:rPr>
          <w:color w:val="000000"/>
        </w:rPr>
        <w:t>то</w:t>
      </w:r>
      <w:proofErr w:type="spellEnd"/>
      <w:r>
        <w:rPr>
          <w:color w:val="000000"/>
        </w:rPr>
        <w:t>:</w:t>
      </w:r>
    </w:p>
    <w:p w14:paraId="6FD90D32" w14:textId="77777777" w:rsidR="001F7151" w:rsidRDefault="001B11AB">
      <w:pPr>
        <w:spacing w:after="150"/>
      </w:pPr>
      <w:r>
        <w:rPr>
          <w:color w:val="000000"/>
        </w:rPr>
        <w:t xml:space="preserve">(а)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уверавање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законитости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регуларности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трансакција</w:t>
      </w:r>
      <w:proofErr w:type="spellEnd"/>
      <w:r>
        <w:rPr>
          <w:color w:val="000000"/>
        </w:rPr>
        <w:t>;</w:t>
      </w:r>
      <w:proofErr w:type="gramEnd"/>
    </w:p>
    <w:p w14:paraId="74DC1DBD" w14:textId="77777777" w:rsidR="001F7151" w:rsidRDefault="001B11AB">
      <w:pPr>
        <w:spacing w:after="150"/>
      </w:pPr>
      <w:r>
        <w:rPr>
          <w:color w:val="000000"/>
        </w:rPr>
        <w:t xml:space="preserve">(б)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њима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ефективних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</w:t>
      </w:r>
      <w:r>
        <w:rPr>
          <w:color w:val="000000"/>
        </w:rPr>
        <w:t>размерних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узимајући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обзир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препознате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ризике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осигурава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адекватно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lastRenderedPageBreak/>
        <w:t>извештавање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поступања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случајевима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сумња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извршена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превара</w:t>
      </w:r>
      <w:proofErr w:type="spellEnd"/>
      <w:r>
        <w:rPr>
          <w:color w:val="000000"/>
        </w:rPr>
        <w:t>;</w:t>
      </w:r>
      <w:proofErr w:type="gramEnd"/>
    </w:p>
    <w:p w14:paraId="3B6DCF20" w14:textId="77777777" w:rsidR="001F7151" w:rsidRDefault="001B11AB">
      <w:pPr>
        <w:spacing w:after="150"/>
      </w:pPr>
      <w:r>
        <w:rPr>
          <w:color w:val="000000"/>
        </w:rPr>
        <w:t xml:space="preserve">(в) </w:t>
      </w:r>
      <w:proofErr w:type="spellStart"/>
      <w:r>
        <w:rPr>
          <w:color w:val="000000"/>
        </w:rPr>
        <w:t>прати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деловање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структурe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оперативних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испуњавања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успостављање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функционисање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делотворног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ефикасног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коришћења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рачуноводствених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омогућавају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тачне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потпуне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поуздане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примену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адекватних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путем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доделе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бесповратних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кроз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набавке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путем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инструмената</w:t>
      </w:r>
      <w:proofErr w:type="spellEnd"/>
      <w:r>
        <w:rPr>
          <w:color w:val="000000"/>
        </w:rPr>
        <w:t xml:space="preserve">. У </w:t>
      </w:r>
      <w:proofErr w:type="spellStart"/>
      <w:r>
        <w:rPr>
          <w:color w:val="000000"/>
        </w:rPr>
        <w:t>случају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непоштовања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</w:t>
      </w:r>
      <w:r>
        <w:rPr>
          <w:color w:val="000000"/>
        </w:rPr>
        <w:t>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одлагања</w:t>
      </w:r>
      <w:proofErr w:type="spellEnd"/>
      <w:r>
        <w:rPr>
          <w:color w:val="000000"/>
        </w:rPr>
        <w:t xml:space="preserve">, и </w:t>
      </w:r>
      <w:proofErr w:type="spellStart"/>
      <w:r>
        <w:rPr>
          <w:color w:val="000000"/>
        </w:rPr>
        <w:t>пре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предузме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одговарајуће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извршеним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потписаним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обавештава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томе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комисију</w:t>
      </w:r>
      <w:proofErr w:type="spellEnd"/>
      <w:r>
        <w:rPr>
          <w:color w:val="000000"/>
        </w:rPr>
        <w:t>;</w:t>
      </w:r>
      <w:proofErr w:type="gramEnd"/>
    </w:p>
    <w:p w14:paraId="7EAFD504" w14:textId="77777777" w:rsidR="001F7151" w:rsidRDefault="001B11AB">
      <w:pPr>
        <w:spacing w:after="150"/>
      </w:pPr>
      <w:r>
        <w:rPr>
          <w:color w:val="000000"/>
        </w:rPr>
        <w:t xml:space="preserve">(г)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постојање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ефикасно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функционисање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</w:t>
      </w:r>
      <w:proofErr w:type="gramStart"/>
      <w:r>
        <w:rPr>
          <w:color w:val="000000"/>
        </w:rPr>
        <w:t>II;</w:t>
      </w:r>
      <w:proofErr w:type="gramEnd"/>
    </w:p>
    <w:p w14:paraId="3A8BE4DA" w14:textId="77777777" w:rsidR="001F7151" w:rsidRDefault="001B11AB">
      <w:pPr>
        <w:spacing w:after="150"/>
      </w:pPr>
      <w:r>
        <w:rPr>
          <w:color w:val="000000"/>
        </w:rPr>
        <w:t xml:space="preserve">(д)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системима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учествује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разматрању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кадровских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капацитета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укључених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програмирање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акција</w:t>
      </w:r>
      <w:proofErr w:type="spellEnd"/>
      <w:r>
        <w:rPr>
          <w:color w:val="000000"/>
        </w:rPr>
        <w:t>;</w:t>
      </w:r>
      <w:proofErr w:type="gramEnd"/>
    </w:p>
    <w:p w14:paraId="23D75657" w14:textId="77777777" w:rsidR="001F7151" w:rsidRDefault="001B11AB">
      <w:pPr>
        <w:spacing w:after="150"/>
      </w:pPr>
      <w:r>
        <w:rPr>
          <w:color w:val="000000"/>
        </w:rPr>
        <w:t xml:space="preserve">(ђ)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делотворно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функционисање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извештавања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информисања</w:t>
      </w:r>
      <w:proofErr w:type="spellEnd"/>
      <w:r>
        <w:rPr>
          <w:color w:val="000000"/>
        </w:rPr>
        <w:t>;</w:t>
      </w:r>
      <w:proofErr w:type="gramEnd"/>
    </w:p>
    <w:p w14:paraId="1718049A" w14:textId="77777777" w:rsidR="001F7151" w:rsidRDefault="001B11AB">
      <w:pPr>
        <w:spacing w:after="150"/>
      </w:pPr>
      <w:r>
        <w:rPr>
          <w:color w:val="000000"/>
        </w:rPr>
        <w:t xml:space="preserve">(е) </w:t>
      </w:r>
      <w:proofErr w:type="spellStart"/>
      <w:r>
        <w:rPr>
          <w:color w:val="000000"/>
        </w:rPr>
        <w:t>прати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налазе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одлучује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томе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спровести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корективне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унапређења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интерне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води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евиденцију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томе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стара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благовременом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унапређење</w:t>
      </w:r>
      <w:proofErr w:type="spellEnd"/>
      <w:r>
        <w:rPr>
          <w:color w:val="000000"/>
        </w:rPr>
        <w:t xml:space="preserve">, и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корекције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достављају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комисији</w:t>
      </w:r>
      <w:proofErr w:type="spellEnd"/>
      <w:r>
        <w:rPr>
          <w:color w:val="000000"/>
        </w:rPr>
        <w:t>;</w:t>
      </w:r>
      <w:proofErr w:type="gramEnd"/>
    </w:p>
    <w:p w14:paraId="0F7535E1" w14:textId="77777777" w:rsidR="001F7151" w:rsidRDefault="001B11AB">
      <w:pPr>
        <w:spacing w:after="150"/>
      </w:pPr>
      <w:r>
        <w:rPr>
          <w:color w:val="000000"/>
        </w:rPr>
        <w:t xml:space="preserve">(ж) </w:t>
      </w:r>
      <w:proofErr w:type="spellStart"/>
      <w:r>
        <w:rPr>
          <w:color w:val="000000"/>
        </w:rPr>
        <w:t>при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састављању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изјаве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управљању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</w:t>
      </w:r>
      <w:r>
        <w:rPr>
          <w:color w:val="000000"/>
        </w:rPr>
        <w:t>има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обзир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резултате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обавило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тело</w:t>
      </w:r>
      <w:proofErr w:type="spellEnd"/>
      <w:r>
        <w:rPr>
          <w:color w:val="000000"/>
        </w:rPr>
        <w:t>;</w:t>
      </w:r>
      <w:proofErr w:type="gramEnd"/>
    </w:p>
    <w:p w14:paraId="1EA0B97B" w14:textId="77777777" w:rsidR="001F7151" w:rsidRDefault="001B11AB">
      <w:pPr>
        <w:spacing w:after="150"/>
      </w:pPr>
      <w:r>
        <w:rPr>
          <w:color w:val="000000"/>
        </w:rPr>
        <w:t xml:space="preserve">(з) </w:t>
      </w:r>
      <w:proofErr w:type="spellStart"/>
      <w:r>
        <w:rPr>
          <w:color w:val="000000"/>
        </w:rPr>
        <w:t>без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одлагања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обавештава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комисију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свакој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значајној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промени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испитивања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одобравања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њихове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реализације</w:t>
      </w:r>
      <w:proofErr w:type="spellEnd"/>
      <w:r>
        <w:rPr>
          <w:color w:val="000000"/>
        </w:rPr>
        <w:t>;</w:t>
      </w:r>
      <w:proofErr w:type="gramEnd"/>
    </w:p>
    <w:p w14:paraId="16F854C4" w14:textId="77777777" w:rsidR="001F7151" w:rsidRDefault="001B11AB">
      <w:pPr>
        <w:spacing w:after="150"/>
      </w:pPr>
      <w:r>
        <w:rPr>
          <w:color w:val="000000"/>
        </w:rPr>
        <w:t xml:space="preserve">(и) </w:t>
      </w:r>
      <w:proofErr w:type="spellStart"/>
      <w:r>
        <w:rPr>
          <w:color w:val="000000"/>
        </w:rPr>
        <w:t>координира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консолидованих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намењених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отклањање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недостатака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утврђених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системима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контроле</w:t>
      </w:r>
      <w:proofErr w:type="spellEnd"/>
      <w:r>
        <w:rPr>
          <w:color w:val="000000"/>
        </w:rPr>
        <w:t>;</w:t>
      </w:r>
      <w:proofErr w:type="gramEnd"/>
    </w:p>
    <w:p w14:paraId="4FD895B4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саставља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Ревизорском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следећа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годишње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</w:t>
      </w:r>
      <w:r>
        <w:rPr>
          <w:color w:val="000000"/>
        </w:rPr>
        <w:t>штаје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билансе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састављене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обрачунској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основи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наведеним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одговарајућем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споразуму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којима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представљени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прихваћени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трошкови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извршена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плаћања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годишњу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изјаву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управљању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програму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изјаву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управљању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lastRenderedPageBreak/>
        <w:t>прегледом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интерним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ревизијама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контролама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предузима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управљачка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структура</w:t>
      </w:r>
      <w:proofErr w:type="spellEnd"/>
      <w:r>
        <w:rPr>
          <w:color w:val="000000"/>
        </w:rPr>
        <w:t>;</w:t>
      </w:r>
      <w:proofErr w:type="gramEnd"/>
    </w:p>
    <w:p w14:paraId="42F40490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предлаже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процедуре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Националним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управљачком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структуром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оперативним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</w:t>
      </w:r>
      <w:r>
        <w:rPr>
          <w:color w:val="000000"/>
        </w:rPr>
        <w:t>труктурама</w:t>
      </w:r>
      <w:proofErr w:type="spellEnd"/>
      <w:r>
        <w:rPr>
          <w:color w:val="000000"/>
        </w:rPr>
        <w:t>;</w:t>
      </w:r>
      <w:proofErr w:type="gramEnd"/>
    </w:p>
    <w:p w14:paraId="265FF0EA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даје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препоруке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спроводљивошћу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предложених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током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, и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административних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капацитета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предлагача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њихово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спровођење</w:t>
      </w:r>
      <w:proofErr w:type="spellEnd"/>
      <w:r>
        <w:rPr>
          <w:color w:val="000000"/>
        </w:rPr>
        <w:t>;</w:t>
      </w:r>
      <w:proofErr w:type="gramEnd"/>
    </w:p>
    <w:p w14:paraId="49AA0A5D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учествује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праћењу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вредновању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</w:t>
      </w:r>
      <w:r>
        <w:rPr>
          <w:color w:val="000000"/>
        </w:rPr>
        <w:t>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 </w:t>
      </w:r>
      <w:proofErr w:type="spellStart"/>
      <w:r>
        <w:rPr>
          <w:color w:val="000000"/>
        </w:rPr>
        <w:t>Учествује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 и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секторских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праћење</w:t>
      </w:r>
      <w:proofErr w:type="spellEnd"/>
      <w:r>
        <w:rPr>
          <w:color w:val="000000"/>
        </w:rPr>
        <w:t>;</w:t>
      </w:r>
      <w:proofErr w:type="gramEnd"/>
    </w:p>
    <w:p w14:paraId="1B5C64F5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прати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ЕУ у </w:t>
      </w:r>
      <w:proofErr w:type="spellStart"/>
      <w:r>
        <w:rPr>
          <w:color w:val="000000"/>
        </w:rPr>
        <w:t>Републици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функционисањем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</w:t>
      </w:r>
      <w:r>
        <w:rPr>
          <w:color w:val="000000"/>
        </w:rPr>
        <w:t>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ИПА II и </w:t>
      </w:r>
      <w:proofErr w:type="spellStart"/>
      <w:r>
        <w:rPr>
          <w:color w:val="000000"/>
        </w:rPr>
        <w:t>остварује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службама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институцијама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вршењем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послова</w:t>
      </w:r>
      <w:proofErr w:type="spellEnd"/>
      <w:r>
        <w:rPr>
          <w:color w:val="000000"/>
        </w:rPr>
        <w:t>;</w:t>
      </w:r>
      <w:proofErr w:type="gramEnd"/>
    </w:p>
    <w:p w14:paraId="4299D64F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билатералним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учесница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</w:t>
      </w:r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  <w:proofErr w:type="gramEnd"/>
    </w:p>
    <w:p w14:paraId="22BF5D3B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остваривања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улоге</w:t>
      </w:r>
      <w:proofErr w:type="spellEnd"/>
      <w:r>
        <w:rPr>
          <w:color w:val="000000"/>
        </w:rPr>
        <w:t>.</w:t>
      </w:r>
    </w:p>
    <w:p w14:paraId="226873AE" w14:textId="77777777" w:rsidR="001F7151" w:rsidRDefault="001B11AB">
      <w:pPr>
        <w:spacing w:after="150"/>
      </w:pP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ангажовати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независне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додатне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институција</w:t>
      </w:r>
      <w:proofErr w:type="spellEnd"/>
      <w:r>
        <w:rPr>
          <w:color w:val="000000"/>
        </w:rPr>
        <w:t>.</w:t>
      </w:r>
    </w:p>
    <w:p w14:paraId="1C2AAC7C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Национални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фонд</w:t>
      </w:r>
      <w:proofErr w:type="spellEnd"/>
    </w:p>
    <w:p w14:paraId="2C27D575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6.</w:t>
      </w:r>
    </w:p>
    <w:p w14:paraId="0F34BD21" w14:textId="77777777" w:rsidR="001F7151" w:rsidRDefault="001B11AB">
      <w:pPr>
        <w:spacing w:after="150"/>
      </w:pPr>
      <w:proofErr w:type="spellStart"/>
      <w:r>
        <w:rPr>
          <w:color w:val="000000"/>
        </w:rPr>
        <w:t>Унутра</w:t>
      </w:r>
      <w:r>
        <w:rPr>
          <w:color w:val="000000"/>
        </w:rPr>
        <w:t>шња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јединица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министарству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фонда</w:t>
      </w:r>
      <w:proofErr w:type="spellEnd"/>
      <w:r>
        <w:rPr>
          <w:color w:val="000000"/>
        </w:rPr>
        <w:t>.</w:t>
      </w:r>
    </w:p>
    <w:p w14:paraId="7548435F" w14:textId="77777777" w:rsidR="001F7151" w:rsidRDefault="001B11AB">
      <w:pPr>
        <w:spacing w:after="150"/>
      </w:pP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фонд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>:</w:t>
      </w:r>
    </w:p>
    <w:p w14:paraId="704D900A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пружање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припреми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подношењу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изјава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трошко</w:t>
      </w:r>
      <w:r>
        <w:rPr>
          <w:color w:val="000000"/>
        </w:rPr>
        <w:t>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садрже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настале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плаћене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трошкове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могуће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податке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претфинансирању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потврђује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потичу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поузданих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рачуноводствених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заснованих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обрачунској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тачни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засновани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пратећој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</w:t>
      </w:r>
      <w:r>
        <w:rPr>
          <w:color w:val="000000"/>
        </w:rPr>
        <w:t>ерити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верификације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управљачке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структуре</w:t>
      </w:r>
      <w:proofErr w:type="spellEnd"/>
      <w:r>
        <w:rPr>
          <w:color w:val="000000"/>
        </w:rPr>
        <w:t>;</w:t>
      </w:r>
      <w:proofErr w:type="gramEnd"/>
    </w:p>
    <w:p w14:paraId="6A9BCBA3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достављање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новчаним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средствима</w:t>
      </w:r>
      <w:proofErr w:type="spellEnd"/>
      <w:r>
        <w:rPr>
          <w:color w:val="000000"/>
        </w:rPr>
        <w:t>;</w:t>
      </w:r>
      <w:proofErr w:type="gramEnd"/>
    </w:p>
    <w:p w14:paraId="75E01DBA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разматрање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резултата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спроведених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прил</w:t>
      </w:r>
      <w:r>
        <w:rPr>
          <w:color w:val="000000"/>
        </w:rPr>
        <w:t>иком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састављања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предаје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изјава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средствима</w:t>
      </w:r>
      <w:proofErr w:type="spellEnd"/>
      <w:r>
        <w:rPr>
          <w:color w:val="000000"/>
        </w:rPr>
        <w:t>;</w:t>
      </w:r>
      <w:proofErr w:type="gramEnd"/>
    </w:p>
    <w:p w14:paraId="31E16FE4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4) </w:t>
      </w:r>
      <w:proofErr w:type="spellStart"/>
      <w:r>
        <w:rPr>
          <w:color w:val="000000"/>
        </w:rPr>
        <w:t>вођење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организацију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банковних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новчана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ЕУ;</w:t>
      </w:r>
      <w:proofErr w:type="gramEnd"/>
    </w:p>
    <w:p w14:paraId="308E5977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пријем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уплата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буџета</w:t>
      </w:r>
      <w:proofErr w:type="spellEnd"/>
      <w:r>
        <w:rPr>
          <w:color w:val="000000"/>
        </w:rPr>
        <w:t xml:space="preserve"> ЕУ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банковним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води</w:t>
      </w:r>
      <w:proofErr w:type="spellEnd"/>
      <w:r>
        <w:rPr>
          <w:color w:val="000000"/>
        </w:rPr>
        <w:t>;</w:t>
      </w:r>
      <w:proofErr w:type="gramEnd"/>
    </w:p>
    <w:p w14:paraId="600B09B0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пружање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потврђивању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постојања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тачности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ставки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суфинансирања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ставки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предвиђених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премошћавање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евентуалног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мањка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банковним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због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</w:t>
      </w:r>
      <w:r>
        <w:rPr>
          <w:color w:val="000000"/>
        </w:rPr>
        <w:t>аснелог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трансфера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буџета</w:t>
      </w:r>
      <w:proofErr w:type="spellEnd"/>
      <w:r>
        <w:rPr>
          <w:color w:val="000000"/>
        </w:rPr>
        <w:t xml:space="preserve"> ЕУ и </w:t>
      </w:r>
      <w:proofErr w:type="spellStart"/>
      <w:r>
        <w:rPr>
          <w:color w:val="000000"/>
        </w:rPr>
        <w:t>вршење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исправки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повезане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утврђеним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>;</w:t>
      </w:r>
      <w:proofErr w:type="gramEnd"/>
    </w:p>
    <w:p w14:paraId="227F8E83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трансфера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уплата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буџета</w:t>
      </w:r>
      <w:proofErr w:type="spellEnd"/>
      <w:r>
        <w:rPr>
          <w:color w:val="000000"/>
        </w:rPr>
        <w:t xml:space="preserve"> ЕУ,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трансфера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суфинансирања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прималаца</w:t>
      </w:r>
      <w:proofErr w:type="spellEnd"/>
      <w:r>
        <w:rPr>
          <w:color w:val="000000"/>
        </w:rPr>
        <w:t>;</w:t>
      </w:r>
      <w:proofErr w:type="gramEnd"/>
    </w:p>
    <w:p w14:paraId="128B0ECF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по</w:t>
      </w:r>
      <w:r>
        <w:rPr>
          <w:color w:val="000000"/>
        </w:rPr>
        <w:t>враћај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новчаних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буџет</w:t>
      </w:r>
      <w:proofErr w:type="spellEnd"/>
      <w:r>
        <w:rPr>
          <w:color w:val="000000"/>
        </w:rPr>
        <w:t xml:space="preserve"> ЕУ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налозима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повраћај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издала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комисија</w:t>
      </w:r>
      <w:proofErr w:type="spellEnd"/>
      <w:r>
        <w:rPr>
          <w:color w:val="000000"/>
        </w:rPr>
        <w:t>;</w:t>
      </w:r>
      <w:proofErr w:type="gramEnd"/>
    </w:p>
    <w:p w14:paraId="7BC3DF28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комисију</w:t>
      </w:r>
      <w:proofErr w:type="spellEnd"/>
      <w:r>
        <w:rPr>
          <w:color w:val="000000"/>
        </w:rPr>
        <w:t>;</w:t>
      </w:r>
      <w:proofErr w:type="gramEnd"/>
    </w:p>
    <w:p w14:paraId="2454F812" w14:textId="77777777" w:rsidR="001F7151" w:rsidRDefault="001B11AB">
      <w:pPr>
        <w:spacing w:after="150"/>
      </w:pPr>
      <w:r>
        <w:rPr>
          <w:color w:val="000000"/>
        </w:rPr>
        <w:t xml:space="preserve">10) </w:t>
      </w:r>
      <w:proofErr w:type="spellStart"/>
      <w:r>
        <w:rPr>
          <w:color w:val="000000"/>
        </w:rPr>
        <w:t>коришћење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компјутерског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рачуноводственог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базираног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обрачунског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рачуноводства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омогућава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тачне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потпуне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поуздане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информације</w:t>
      </w:r>
      <w:proofErr w:type="spellEnd"/>
      <w:r>
        <w:rPr>
          <w:color w:val="000000"/>
        </w:rPr>
        <w:t>;</w:t>
      </w:r>
      <w:proofErr w:type="gramEnd"/>
    </w:p>
    <w:p w14:paraId="6ABD8BCD" w14:textId="77777777" w:rsidR="001F7151" w:rsidRDefault="001B11AB">
      <w:pPr>
        <w:spacing w:after="150"/>
      </w:pPr>
      <w:r>
        <w:rPr>
          <w:color w:val="000000"/>
        </w:rPr>
        <w:t xml:space="preserve">11)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праћењу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вредновању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и </w:t>
      </w:r>
      <w:proofErr w:type="spellStart"/>
      <w:r>
        <w:rPr>
          <w:color w:val="000000"/>
        </w:rPr>
        <w:t>пружање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 и </w:t>
      </w:r>
      <w:proofErr w:type="spellStart"/>
      <w:r>
        <w:rPr>
          <w:color w:val="000000"/>
        </w:rPr>
        <w:t>секторских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одбора</w:t>
      </w:r>
      <w:proofErr w:type="spellEnd"/>
      <w:r>
        <w:rPr>
          <w:color w:val="000000"/>
        </w:rPr>
        <w:t>;</w:t>
      </w:r>
      <w:proofErr w:type="gramEnd"/>
    </w:p>
    <w:p w14:paraId="04A91955" w14:textId="77777777" w:rsidR="001F7151" w:rsidRDefault="001B11AB">
      <w:pPr>
        <w:spacing w:after="150"/>
      </w:pPr>
      <w:r>
        <w:rPr>
          <w:color w:val="000000"/>
        </w:rPr>
        <w:t xml:space="preserve">12) </w:t>
      </w:r>
      <w:proofErr w:type="spellStart"/>
      <w:r>
        <w:rPr>
          <w:color w:val="000000"/>
        </w:rPr>
        <w:t>остваривање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унутрашњим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јединицама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органима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саставу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министарства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извршења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рачуноводственог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финансијског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извештавања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усаглашавања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рачуноводства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</w:t>
      </w:r>
      <w:r>
        <w:rPr>
          <w:color w:val="000000"/>
        </w:rPr>
        <w:t>евима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комисије</w:t>
      </w:r>
      <w:proofErr w:type="spellEnd"/>
      <w:r>
        <w:rPr>
          <w:color w:val="000000"/>
        </w:rPr>
        <w:t>;</w:t>
      </w:r>
      <w:proofErr w:type="gramEnd"/>
    </w:p>
    <w:p w14:paraId="663D8DE5" w14:textId="77777777" w:rsidR="001F7151" w:rsidRDefault="001B11AB">
      <w:pPr>
        <w:spacing w:after="150"/>
      </w:pPr>
      <w:r>
        <w:rPr>
          <w:color w:val="000000"/>
        </w:rPr>
        <w:t xml:space="preserve">13) </w:t>
      </w:r>
      <w:proofErr w:type="spellStart"/>
      <w:r>
        <w:rPr>
          <w:color w:val="000000"/>
        </w:rPr>
        <w:t>идентификовање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корективних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мера</w:t>
      </w:r>
      <w:proofErr w:type="spellEnd"/>
      <w:r>
        <w:rPr>
          <w:color w:val="000000"/>
        </w:rPr>
        <w:t>;</w:t>
      </w:r>
      <w:proofErr w:type="gramEnd"/>
    </w:p>
    <w:p w14:paraId="627976FC" w14:textId="77777777" w:rsidR="001F7151" w:rsidRDefault="001B11AB">
      <w:pPr>
        <w:spacing w:after="150"/>
      </w:pPr>
      <w:r>
        <w:rPr>
          <w:color w:val="000000"/>
        </w:rPr>
        <w:t xml:space="preserve">14)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области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рачуноводства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ИПА II</w:t>
      </w:r>
      <w:r>
        <w:rPr>
          <w:color w:val="000000"/>
        </w:rPr>
        <w:t>.</w:t>
      </w:r>
    </w:p>
    <w:p w14:paraId="68D697DB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Тело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подршку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Националном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службенику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одобравање</w:t>
      </w:r>
      <w:proofErr w:type="spellEnd"/>
    </w:p>
    <w:p w14:paraId="0B8CA57F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7.</w:t>
      </w:r>
    </w:p>
    <w:p w14:paraId="2DB5B30F" w14:textId="77777777" w:rsidR="001F7151" w:rsidRDefault="001B11AB">
      <w:pPr>
        <w:spacing w:after="150"/>
      </w:pPr>
      <w:proofErr w:type="spellStart"/>
      <w:r>
        <w:rPr>
          <w:color w:val="000000"/>
        </w:rPr>
        <w:t>Унутрашња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јединица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министарству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>.</w:t>
      </w:r>
    </w:p>
    <w:p w14:paraId="2EA30996" w14:textId="77777777" w:rsidR="001F7151" w:rsidRDefault="001B11AB">
      <w:pPr>
        <w:spacing w:after="150"/>
      </w:pP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>:</w:t>
      </w:r>
    </w:p>
    <w:p w14:paraId="3FB38FBE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старање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трансакције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законите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регуларне</w:t>
      </w:r>
      <w:proofErr w:type="spellEnd"/>
      <w:r>
        <w:rPr>
          <w:color w:val="000000"/>
        </w:rPr>
        <w:t>;</w:t>
      </w:r>
      <w:proofErr w:type="gramEnd"/>
    </w:p>
    <w:p w14:paraId="669E341A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2) </w:t>
      </w:r>
      <w:proofErr w:type="spellStart"/>
      <w:r>
        <w:rPr>
          <w:color w:val="000000"/>
        </w:rPr>
        <w:t>увођење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ефективних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сразмерних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узимајући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обзир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препознате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ризике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извештавања</w:t>
      </w:r>
      <w:proofErr w:type="spellEnd"/>
      <w:r>
        <w:rPr>
          <w:color w:val="000000"/>
        </w:rPr>
        <w:t>;</w:t>
      </w:r>
      <w:proofErr w:type="gramEnd"/>
    </w:p>
    <w:p w14:paraId="5E41BF9B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идентификовање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</w:t>
      </w:r>
      <w:r>
        <w:rPr>
          <w:color w:val="000000"/>
        </w:rPr>
        <w:t>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корективних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мера</w:t>
      </w:r>
      <w:proofErr w:type="spellEnd"/>
      <w:r>
        <w:rPr>
          <w:color w:val="000000"/>
        </w:rPr>
        <w:t>;</w:t>
      </w:r>
      <w:proofErr w:type="gramEnd"/>
    </w:p>
    <w:p w14:paraId="1B60884F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извештавања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системима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разматрању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кадровских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капацитета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укључених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програмирање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акција</w:t>
      </w:r>
      <w:proofErr w:type="spellEnd"/>
      <w:r>
        <w:rPr>
          <w:color w:val="000000"/>
        </w:rPr>
        <w:t>;</w:t>
      </w:r>
      <w:proofErr w:type="gramEnd"/>
    </w:p>
    <w:p w14:paraId="615A00DC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структурe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оперативних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испуњавања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функционисање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делотворног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ефикасног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коришћења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рачуно</w:t>
      </w:r>
      <w:r>
        <w:rPr>
          <w:color w:val="000000"/>
        </w:rPr>
        <w:t>водствених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примене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адекватних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а у </w:t>
      </w:r>
      <w:proofErr w:type="spellStart"/>
      <w:r>
        <w:rPr>
          <w:color w:val="000000"/>
        </w:rPr>
        <w:t>случају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непоштовања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обавештавање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томе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комисије</w:t>
      </w:r>
      <w:proofErr w:type="spellEnd"/>
      <w:r>
        <w:rPr>
          <w:color w:val="000000"/>
        </w:rPr>
        <w:t>;</w:t>
      </w:r>
      <w:proofErr w:type="gramEnd"/>
    </w:p>
    <w:p w14:paraId="54DFE0AC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стања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</w:t>
      </w:r>
      <w:r>
        <w:rPr>
          <w:color w:val="000000"/>
        </w:rPr>
        <w:t>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и </w:t>
      </w:r>
      <w:proofErr w:type="spellStart"/>
      <w:r>
        <w:rPr>
          <w:color w:val="000000"/>
        </w:rPr>
        <w:t>старање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ефикасно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функционише</w:t>
      </w:r>
      <w:proofErr w:type="spellEnd"/>
      <w:r>
        <w:rPr>
          <w:color w:val="000000"/>
        </w:rPr>
        <w:t>;</w:t>
      </w:r>
      <w:proofErr w:type="gramEnd"/>
    </w:p>
    <w:p w14:paraId="2BBAFDC7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стања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извештавања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информисања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старање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делотворно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функционише</w:t>
      </w:r>
      <w:proofErr w:type="spellEnd"/>
      <w:r>
        <w:rPr>
          <w:color w:val="000000"/>
        </w:rPr>
        <w:t>;</w:t>
      </w:r>
      <w:proofErr w:type="gramEnd"/>
    </w:p>
    <w:p w14:paraId="3FA68639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налаза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</w:t>
      </w:r>
      <w:r>
        <w:rPr>
          <w:color w:val="000000"/>
        </w:rPr>
        <w:t>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пружање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одлучивању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томе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спровести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корективне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унапређења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интерне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евиденције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томе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старање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благовременом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унапређење</w:t>
      </w:r>
      <w:proofErr w:type="spellEnd"/>
      <w:r>
        <w:rPr>
          <w:color w:val="000000"/>
        </w:rPr>
        <w:t xml:space="preserve">, и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корекцијa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достављају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комисији</w:t>
      </w:r>
      <w:proofErr w:type="spellEnd"/>
      <w:r>
        <w:rPr>
          <w:color w:val="000000"/>
        </w:rPr>
        <w:t>;</w:t>
      </w:r>
      <w:proofErr w:type="gramEnd"/>
    </w:p>
    <w:p w14:paraId="727804C2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стања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обавештавањем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свим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значајнијим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променама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испитивања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одобравања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</w:t>
      </w:r>
      <w:r>
        <w:rPr>
          <w:color w:val="000000"/>
        </w:rPr>
        <w:t>хове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реализације</w:t>
      </w:r>
      <w:proofErr w:type="spellEnd"/>
      <w:r>
        <w:rPr>
          <w:color w:val="000000"/>
        </w:rPr>
        <w:t>;</w:t>
      </w:r>
      <w:proofErr w:type="gramEnd"/>
    </w:p>
    <w:p w14:paraId="015B6E55" w14:textId="77777777" w:rsidR="001F7151" w:rsidRDefault="001B11AB">
      <w:pPr>
        <w:spacing w:after="150"/>
      </w:pPr>
      <w:r>
        <w:rPr>
          <w:color w:val="000000"/>
        </w:rPr>
        <w:t xml:space="preserve">10)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консолидованих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намењених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отклањање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недостатака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утврђених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системима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контроле</w:t>
      </w:r>
      <w:proofErr w:type="spellEnd"/>
      <w:r>
        <w:rPr>
          <w:color w:val="000000"/>
        </w:rPr>
        <w:t>;</w:t>
      </w:r>
      <w:proofErr w:type="gramEnd"/>
    </w:p>
    <w:p w14:paraId="2BA45D11" w14:textId="77777777" w:rsidR="001F7151" w:rsidRDefault="001B11AB">
      <w:pPr>
        <w:spacing w:after="150"/>
      </w:pPr>
      <w:r>
        <w:rPr>
          <w:color w:val="000000"/>
        </w:rPr>
        <w:t xml:space="preserve">11)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праћењу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вредновању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и </w:t>
      </w:r>
      <w:proofErr w:type="spellStart"/>
      <w:r>
        <w:rPr>
          <w:color w:val="000000"/>
        </w:rPr>
        <w:t>пружање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 и </w:t>
      </w:r>
      <w:proofErr w:type="spellStart"/>
      <w:r>
        <w:rPr>
          <w:color w:val="000000"/>
        </w:rPr>
        <w:t>секторских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одбора</w:t>
      </w:r>
      <w:proofErr w:type="spellEnd"/>
      <w:r>
        <w:rPr>
          <w:color w:val="000000"/>
        </w:rPr>
        <w:t>;</w:t>
      </w:r>
      <w:proofErr w:type="gramEnd"/>
    </w:p>
    <w:p w14:paraId="5B9312C4" w14:textId="77777777" w:rsidR="001F7151" w:rsidRDefault="001B11AB">
      <w:pPr>
        <w:spacing w:after="150"/>
      </w:pPr>
      <w:r>
        <w:rPr>
          <w:color w:val="000000"/>
        </w:rPr>
        <w:t xml:space="preserve">12) </w:t>
      </w:r>
      <w:proofErr w:type="spellStart"/>
      <w:r>
        <w:rPr>
          <w:color w:val="000000"/>
        </w:rPr>
        <w:t>остваривање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унутрашњим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јединицама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саставу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министарства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хармонизације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интерне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</w:t>
      </w:r>
      <w:r>
        <w:rPr>
          <w:color w:val="000000"/>
        </w:rPr>
        <w:t>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усаглашени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комисије</w:t>
      </w:r>
      <w:proofErr w:type="spellEnd"/>
      <w:r>
        <w:rPr>
          <w:color w:val="000000"/>
        </w:rPr>
        <w:t>;</w:t>
      </w:r>
      <w:proofErr w:type="gramEnd"/>
    </w:p>
    <w:p w14:paraId="3443DA62" w14:textId="77777777" w:rsidR="001F7151" w:rsidRDefault="001B11AB">
      <w:pPr>
        <w:spacing w:after="150"/>
      </w:pPr>
      <w:r>
        <w:rPr>
          <w:color w:val="000000"/>
        </w:rPr>
        <w:t xml:space="preserve">13) </w:t>
      </w:r>
      <w:proofErr w:type="spellStart"/>
      <w:r>
        <w:rPr>
          <w:color w:val="000000"/>
        </w:rPr>
        <w:t>подршку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припреми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годишње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изјаве</w:t>
      </w:r>
      <w:proofErr w:type="spellEnd"/>
      <w:r>
        <w:rPr>
          <w:color w:val="000000"/>
        </w:rPr>
        <w:t xml:space="preserve"> о </w:t>
      </w:r>
      <w:proofErr w:type="spellStart"/>
      <w:proofErr w:type="gramStart"/>
      <w:r>
        <w:rPr>
          <w:color w:val="000000"/>
        </w:rPr>
        <w:t>управљању</w:t>
      </w:r>
      <w:proofErr w:type="spellEnd"/>
      <w:r>
        <w:rPr>
          <w:color w:val="000000"/>
        </w:rPr>
        <w:t>;</w:t>
      </w:r>
      <w:proofErr w:type="gramEnd"/>
    </w:p>
    <w:p w14:paraId="2A1DB66C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14)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пружањем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>.</w:t>
      </w:r>
    </w:p>
    <w:p w14:paraId="50EC1863" w14:textId="77777777" w:rsidR="001F7151" w:rsidRDefault="001B11AB">
      <w:pPr>
        <w:spacing w:after="120"/>
        <w:jc w:val="center"/>
      </w:pPr>
      <w:r>
        <w:rPr>
          <w:color w:val="000000"/>
        </w:rPr>
        <w:t>III. ОПЕРАТИВНА СТРУКТУРА ЗА УПРАВЉАЊЕ АКЦИОНИМ ПРОГ</w:t>
      </w:r>
      <w:r>
        <w:rPr>
          <w:color w:val="000000"/>
        </w:rPr>
        <w:t>РАМИМА</w:t>
      </w:r>
    </w:p>
    <w:p w14:paraId="0C706EED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Оперативна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структура</w:t>
      </w:r>
      <w:proofErr w:type="spellEnd"/>
    </w:p>
    <w:p w14:paraId="505C2F39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8.</w:t>
      </w:r>
    </w:p>
    <w:p w14:paraId="7B8C6F3A" w14:textId="77777777" w:rsidR="001F7151" w:rsidRDefault="001B11AB">
      <w:pPr>
        <w:spacing w:after="150"/>
      </w:pPr>
      <w:proofErr w:type="spellStart"/>
      <w:r>
        <w:rPr>
          <w:color w:val="000000"/>
        </w:rPr>
        <w:t>Оперативну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чине</w:t>
      </w:r>
      <w:proofErr w:type="spellEnd"/>
      <w:r>
        <w:rPr>
          <w:color w:val="000000"/>
        </w:rPr>
        <w:t>:</w:t>
      </w:r>
    </w:p>
    <w:p w14:paraId="5593F5E3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вредновање</w:t>
      </w:r>
      <w:proofErr w:type="spellEnd"/>
      <w:r>
        <w:rPr>
          <w:color w:val="000000"/>
        </w:rPr>
        <w:t>;</w:t>
      </w:r>
      <w:proofErr w:type="gramEnd"/>
    </w:p>
    <w:p w14:paraId="284CDC02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уговарање</w:t>
      </w:r>
      <w:proofErr w:type="spellEnd"/>
      <w:r>
        <w:rPr>
          <w:color w:val="000000"/>
        </w:rPr>
        <w:t>;</w:t>
      </w:r>
      <w:proofErr w:type="gramEnd"/>
    </w:p>
    <w:p w14:paraId="27A10AB3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>.</w:t>
      </w:r>
    </w:p>
    <w:p w14:paraId="682443ED" w14:textId="77777777" w:rsidR="001F7151" w:rsidRDefault="001B11AB">
      <w:pPr>
        <w:spacing w:after="150"/>
      </w:pP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непосредном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руководиоцу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руководиоцу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образована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Поред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тога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руководиоцу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надлежности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надлежности</w:t>
      </w:r>
      <w:proofErr w:type="spellEnd"/>
      <w:r>
        <w:rPr>
          <w:color w:val="000000"/>
        </w:rPr>
        <w:t>.</w:t>
      </w:r>
    </w:p>
    <w:p w14:paraId="524EBF33" w14:textId="77777777" w:rsidR="001F7151" w:rsidRDefault="001B11AB">
      <w:pPr>
        <w:spacing w:after="150"/>
      </w:pP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евиденцију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међусобних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договора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писаном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облику</w:t>
      </w:r>
      <w:proofErr w:type="spellEnd"/>
      <w:r>
        <w:rPr>
          <w:color w:val="000000"/>
        </w:rPr>
        <w:t>.</w:t>
      </w:r>
    </w:p>
    <w:p w14:paraId="3209FB25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Тело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коор</w:t>
      </w:r>
      <w:r>
        <w:rPr>
          <w:b/>
          <w:color w:val="000000"/>
        </w:rPr>
        <w:t>динацију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програмирања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праћењe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вредновањe</w:t>
      </w:r>
      <w:proofErr w:type="spellEnd"/>
    </w:p>
    <w:p w14:paraId="43F47855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9.</w:t>
      </w:r>
    </w:p>
    <w:p w14:paraId="14B93012" w14:textId="77777777" w:rsidR="001F7151" w:rsidRDefault="001B11AB">
      <w:pPr>
        <w:spacing w:after="150"/>
      </w:pPr>
      <w:proofErr w:type="spellStart"/>
      <w:r>
        <w:rPr>
          <w:color w:val="000000"/>
        </w:rPr>
        <w:t>Унутрашња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јединица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органу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вредновање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вредновање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координациј</w:t>
      </w:r>
      <w:r>
        <w:rPr>
          <w:color w:val="000000"/>
        </w:rPr>
        <w:t>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праћењe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вредновањe</w:t>
      </w:r>
      <w:proofErr w:type="spellEnd"/>
      <w:r>
        <w:rPr>
          <w:color w:val="000000"/>
        </w:rPr>
        <w:t>.</w:t>
      </w:r>
    </w:p>
    <w:p w14:paraId="1F75D831" w14:textId="77777777" w:rsidR="001F7151" w:rsidRDefault="001B11AB">
      <w:pPr>
        <w:spacing w:after="150"/>
      </w:pP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праћењe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вредновањe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>:</w:t>
      </w:r>
    </w:p>
    <w:p w14:paraId="06F38561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идентификацију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утврђивање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приоритета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</w:t>
      </w:r>
      <w:proofErr w:type="gramStart"/>
      <w:r>
        <w:rPr>
          <w:color w:val="000000"/>
        </w:rPr>
        <w:t>II;</w:t>
      </w:r>
      <w:proofErr w:type="gramEnd"/>
    </w:p>
    <w:p w14:paraId="475088D8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утврђивање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дефинисање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улога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одговорности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институција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процесу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779E9F8E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организовање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израде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1B5C09AB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п</w:t>
      </w:r>
      <w:r>
        <w:rPr>
          <w:color w:val="000000"/>
        </w:rPr>
        <w:t>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предлагање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измена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допуна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потреби</w:t>
      </w:r>
      <w:proofErr w:type="spellEnd"/>
      <w:r>
        <w:rPr>
          <w:color w:val="000000"/>
        </w:rPr>
        <w:t>;</w:t>
      </w:r>
      <w:proofErr w:type="gramEnd"/>
    </w:p>
    <w:p w14:paraId="34EB9AFF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организовање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 и </w:t>
      </w:r>
      <w:proofErr w:type="spellStart"/>
      <w:r>
        <w:rPr>
          <w:color w:val="000000"/>
        </w:rPr>
        <w:t>секторских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секторских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заједничких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праћење</w:t>
      </w:r>
      <w:proofErr w:type="spellEnd"/>
      <w:r>
        <w:rPr>
          <w:color w:val="000000"/>
        </w:rPr>
        <w:t>;</w:t>
      </w:r>
      <w:proofErr w:type="gramEnd"/>
    </w:p>
    <w:p w14:paraId="4DA5F31D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6)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годишњих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завршних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завршног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обухвата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читав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усвојених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1. </w:t>
      </w:r>
      <w:proofErr w:type="spellStart"/>
      <w:r>
        <w:rPr>
          <w:color w:val="000000"/>
        </w:rPr>
        <w:t>јануара</w:t>
      </w:r>
      <w:proofErr w:type="spellEnd"/>
      <w:r>
        <w:rPr>
          <w:color w:val="000000"/>
        </w:rPr>
        <w:t xml:space="preserve"> 2014. </w:t>
      </w:r>
      <w:proofErr w:type="spellStart"/>
      <w:r>
        <w:rPr>
          <w:color w:val="000000"/>
        </w:rPr>
        <w:t>до</w:t>
      </w:r>
      <w:proofErr w:type="spellEnd"/>
      <w:r>
        <w:rPr>
          <w:color w:val="000000"/>
        </w:rPr>
        <w:t xml:space="preserve"> 31. </w:t>
      </w:r>
      <w:proofErr w:type="spellStart"/>
      <w:r>
        <w:rPr>
          <w:color w:val="000000"/>
        </w:rPr>
        <w:t>децембра</w:t>
      </w:r>
      <w:proofErr w:type="spellEnd"/>
      <w:r>
        <w:rPr>
          <w:color w:val="000000"/>
        </w:rPr>
        <w:t xml:space="preserve"> 2020. </w:t>
      </w:r>
      <w:proofErr w:type="spellStart"/>
      <w:proofErr w:type="gramStart"/>
      <w:r>
        <w:rPr>
          <w:color w:val="000000"/>
        </w:rPr>
        <w:t>године</w:t>
      </w:r>
      <w:proofErr w:type="spellEnd"/>
      <w:r>
        <w:rPr>
          <w:color w:val="000000"/>
        </w:rPr>
        <w:t>;</w:t>
      </w:r>
      <w:proofErr w:type="gramEnd"/>
    </w:p>
    <w:p w14:paraId="726C8E80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прикупљање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анализу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редовних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праћењу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постизања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циљева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остваривања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резултата</w:t>
      </w:r>
      <w:proofErr w:type="spellEnd"/>
      <w:r>
        <w:rPr>
          <w:color w:val="000000"/>
        </w:rPr>
        <w:t>;</w:t>
      </w:r>
      <w:proofErr w:type="gramEnd"/>
    </w:p>
    <w:p w14:paraId="49A3C514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редовних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састанке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 и </w:t>
      </w:r>
      <w:proofErr w:type="spellStart"/>
      <w:r>
        <w:rPr>
          <w:color w:val="000000"/>
        </w:rPr>
        <w:t>секторских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праћење</w:t>
      </w:r>
      <w:proofErr w:type="spellEnd"/>
      <w:r>
        <w:rPr>
          <w:color w:val="000000"/>
        </w:rPr>
        <w:t>;</w:t>
      </w:r>
      <w:proofErr w:type="gramEnd"/>
    </w:p>
    <w:p w14:paraId="2ACC5E6B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организовање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реализац</w:t>
      </w:r>
      <w:r>
        <w:rPr>
          <w:color w:val="000000"/>
        </w:rPr>
        <w:t>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препорука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поступка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праћења</w:t>
      </w:r>
      <w:proofErr w:type="spellEnd"/>
      <w:r>
        <w:rPr>
          <w:color w:val="000000"/>
        </w:rPr>
        <w:t>;</w:t>
      </w:r>
      <w:proofErr w:type="gramEnd"/>
    </w:p>
    <w:p w14:paraId="7D4EF3A7" w14:textId="77777777" w:rsidR="001F7151" w:rsidRDefault="001B11AB">
      <w:pPr>
        <w:spacing w:after="150"/>
      </w:pPr>
      <w:r>
        <w:rPr>
          <w:color w:val="000000"/>
        </w:rPr>
        <w:t xml:space="preserve">10)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одрживости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ефеката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испуњености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отпочињање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набавки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коришћења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набављених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након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кроз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спроводе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програми</w:t>
      </w:r>
      <w:proofErr w:type="spellEnd"/>
      <w:r>
        <w:rPr>
          <w:color w:val="000000"/>
        </w:rPr>
        <w:t>;</w:t>
      </w:r>
      <w:proofErr w:type="gramEnd"/>
    </w:p>
    <w:p w14:paraId="58E64421" w14:textId="77777777" w:rsidR="001F7151" w:rsidRDefault="001B11AB">
      <w:pPr>
        <w:spacing w:after="150"/>
      </w:pPr>
      <w:r>
        <w:rPr>
          <w:color w:val="000000"/>
        </w:rPr>
        <w:t xml:space="preserve">11) </w:t>
      </w:r>
      <w:proofErr w:type="spellStart"/>
      <w:r>
        <w:rPr>
          <w:color w:val="000000"/>
        </w:rPr>
        <w:t>израду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вредновања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организацију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вредновања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утврђивање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начина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поступка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вредновање</w:t>
      </w:r>
      <w:proofErr w:type="spellEnd"/>
      <w:r>
        <w:rPr>
          <w:color w:val="000000"/>
        </w:rPr>
        <w:t>;</w:t>
      </w:r>
      <w:proofErr w:type="gramEnd"/>
    </w:p>
    <w:p w14:paraId="14D08693" w14:textId="77777777" w:rsidR="001F7151" w:rsidRDefault="001B11AB">
      <w:pPr>
        <w:spacing w:after="150"/>
      </w:pPr>
      <w:r>
        <w:rPr>
          <w:color w:val="000000"/>
        </w:rPr>
        <w:t xml:space="preserve">12)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консултацијама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планирањем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набавки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и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набавки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уговарања</w:t>
      </w:r>
      <w:proofErr w:type="spellEnd"/>
      <w:r>
        <w:rPr>
          <w:color w:val="000000"/>
        </w:rPr>
        <w:t>;</w:t>
      </w:r>
      <w:proofErr w:type="gramEnd"/>
    </w:p>
    <w:p w14:paraId="1EC76E0D" w14:textId="77777777" w:rsidR="001F7151" w:rsidRDefault="001B11AB">
      <w:pPr>
        <w:spacing w:after="150"/>
      </w:pPr>
      <w:r>
        <w:rPr>
          <w:color w:val="000000"/>
        </w:rPr>
        <w:t xml:space="preserve">13) </w:t>
      </w:r>
      <w:proofErr w:type="spellStart"/>
      <w:r>
        <w:rPr>
          <w:color w:val="000000"/>
        </w:rPr>
        <w:t>идентификовање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предузимање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ефикасних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сразмерних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узимајући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обзир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препознате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ризике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поступање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одлуци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утврђеној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>;</w:t>
      </w:r>
      <w:proofErr w:type="gramEnd"/>
    </w:p>
    <w:p w14:paraId="63D5A87C" w14:textId="77777777" w:rsidR="001F7151" w:rsidRDefault="001B11AB">
      <w:pPr>
        <w:spacing w:after="150"/>
      </w:pPr>
      <w:r>
        <w:rPr>
          <w:color w:val="000000"/>
        </w:rPr>
        <w:t xml:space="preserve">14)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одговарајућих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обезбеђива</w:t>
      </w:r>
      <w:r>
        <w:rPr>
          <w:color w:val="000000"/>
        </w:rPr>
        <w:t>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видљивости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укључујући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израде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Стратегије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комуникације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нивоу</w:t>
      </w:r>
      <w:proofErr w:type="spellEnd"/>
      <w:r>
        <w:rPr>
          <w:color w:val="000000"/>
        </w:rPr>
        <w:t xml:space="preserve"> ИПА и </w:t>
      </w:r>
      <w:proofErr w:type="spellStart"/>
      <w:r>
        <w:rPr>
          <w:color w:val="000000"/>
        </w:rPr>
        <w:t>утврђивање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комуникацију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њиховог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спровођења</w:t>
      </w:r>
      <w:proofErr w:type="spellEnd"/>
      <w:r>
        <w:rPr>
          <w:color w:val="000000"/>
        </w:rPr>
        <w:t>;</w:t>
      </w:r>
      <w:proofErr w:type="gramEnd"/>
    </w:p>
    <w:p w14:paraId="16AD8CFE" w14:textId="77777777" w:rsidR="001F7151" w:rsidRDefault="001B11AB">
      <w:pPr>
        <w:spacing w:after="150"/>
      </w:pPr>
      <w:r>
        <w:rPr>
          <w:color w:val="000000"/>
        </w:rPr>
        <w:t xml:space="preserve">15) </w:t>
      </w:r>
      <w:proofErr w:type="spellStart"/>
      <w:r>
        <w:rPr>
          <w:color w:val="000000"/>
        </w:rPr>
        <w:t>оба</w:t>
      </w:r>
      <w:r>
        <w:rPr>
          <w:color w:val="000000"/>
        </w:rPr>
        <w:t>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праћењeм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вредновањем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</w:t>
      </w:r>
    </w:p>
    <w:p w14:paraId="1B06ADFD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Тело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уговарање</w:t>
      </w:r>
      <w:proofErr w:type="spellEnd"/>
    </w:p>
    <w:p w14:paraId="6A4D81D9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10.</w:t>
      </w:r>
    </w:p>
    <w:p w14:paraId="3A7B51DA" w14:textId="77777777" w:rsidR="001F7151" w:rsidRDefault="001B11AB">
      <w:pPr>
        <w:spacing w:after="150"/>
      </w:pPr>
      <w:proofErr w:type="spellStart"/>
      <w:r>
        <w:rPr>
          <w:color w:val="000000"/>
        </w:rPr>
        <w:t>Унутрашња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јединица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министарству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r>
        <w:rPr>
          <w:color w:val="000000"/>
        </w:rPr>
        <w:t>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>.</w:t>
      </w:r>
    </w:p>
    <w:p w14:paraId="27FFE0E1" w14:textId="77777777" w:rsidR="001F7151" w:rsidRDefault="001B11AB">
      <w:pPr>
        <w:spacing w:after="150"/>
      </w:pP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>:</w:t>
      </w:r>
    </w:p>
    <w:p w14:paraId="1E62D28F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1) </w:t>
      </w:r>
      <w:proofErr w:type="spellStart"/>
      <w:r>
        <w:rPr>
          <w:color w:val="000000"/>
        </w:rPr>
        <w:t>организовање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набавки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поступка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доделе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бесповратних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уговора</w:t>
      </w:r>
      <w:proofErr w:type="spellEnd"/>
      <w:r>
        <w:rPr>
          <w:color w:val="000000"/>
        </w:rPr>
        <w:t>;</w:t>
      </w:r>
      <w:proofErr w:type="gramEnd"/>
    </w:p>
    <w:p w14:paraId="503481FA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утврђивање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начина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чувања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докумената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набавкама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доделом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бесповратних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уговарањем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контролама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ревизијама</w:t>
      </w:r>
      <w:proofErr w:type="spellEnd"/>
      <w:r>
        <w:rPr>
          <w:color w:val="000000"/>
        </w:rPr>
        <w:t>;</w:t>
      </w:r>
      <w:proofErr w:type="gramEnd"/>
    </w:p>
    <w:p w14:paraId="096B3F59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уплате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повраћај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наплатом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прималаца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у </w:t>
      </w:r>
      <w:proofErr w:type="spellStart"/>
      <w:r>
        <w:rPr>
          <w:color w:val="000000"/>
        </w:rPr>
        <w:t>случају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уплата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наплата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</w:t>
      </w:r>
      <w:r>
        <w:rPr>
          <w:color w:val="000000"/>
        </w:rPr>
        <w:t>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уговарање</w:t>
      </w:r>
      <w:proofErr w:type="spellEnd"/>
      <w:r>
        <w:rPr>
          <w:color w:val="000000"/>
        </w:rPr>
        <w:t>;</w:t>
      </w:r>
      <w:proofErr w:type="gramEnd"/>
    </w:p>
    <w:p w14:paraId="7269DF8B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информације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процедурама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проверама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спроведене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трошењем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средстава</w:t>
      </w:r>
      <w:proofErr w:type="spellEnd"/>
      <w:r>
        <w:rPr>
          <w:color w:val="000000"/>
        </w:rPr>
        <w:t>;</w:t>
      </w:r>
      <w:proofErr w:type="gramEnd"/>
    </w:p>
    <w:p w14:paraId="62B1C9C3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успостављање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рачуноводства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обрачунској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омогућава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уносе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меморишу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компјутерском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рачуноводствене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евиденције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акцију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активност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садрже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годишњег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изјаве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извршавање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налога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пла</w:t>
      </w:r>
      <w:r>
        <w:rPr>
          <w:color w:val="000000"/>
        </w:rPr>
        <w:t>ћања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акције</w:t>
      </w:r>
      <w:proofErr w:type="spellEnd"/>
      <w:r>
        <w:rPr>
          <w:color w:val="000000"/>
        </w:rPr>
        <w:t>;</w:t>
      </w:r>
      <w:proofErr w:type="gramEnd"/>
    </w:p>
    <w:p w14:paraId="599617D4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идентификовање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корективних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повраћај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уговарача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крајњих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прималаца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</w:t>
      </w:r>
      <w:r>
        <w:rPr>
          <w:color w:val="000000"/>
        </w:rPr>
        <w:t>след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насталих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>;</w:t>
      </w:r>
      <w:proofErr w:type="gramEnd"/>
    </w:p>
    <w:p w14:paraId="6E1CFF9F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успостављање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препознавање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дуговања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евидентирање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дугова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главну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књигу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укључујући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њиховог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пријема</w:t>
      </w:r>
      <w:proofErr w:type="spellEnd"/>
      <w:r>
        <w:rPr>
          <w:color w:val="000000"/>
        </w:rPr>
        <w:t>;</w:t>
      </w:r>
      <w:proofErr w:type="gramEnd"/>
    </w:p>
    <w:p w14:paraId="69876E45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потврђивање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издатак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настао</w:t>
      </w:r>
      <w:proofErr w:type="spellEnd"/>
      <w:r>
        <w:rPr>
          <w:color w:val="000000"/>
        </w:rPr>
        <w:t xml:space="preserve">, а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плаћен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пријав</w:t>
      </w:r>
      <w:r>
        <w:rPr>
          <w:color w:val="000000"/>
        </w:rPr>
        <w:t>љен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другим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прописима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општим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акционим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условима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условима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испоручена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услуге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радови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извршени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</w:t>
      </w:r>
      <w:r>
        <w:rPr>
          <w:color w:val="000000"/>
        </w:rPr>
        <w:t>маоца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тачни</w:t>
      </w:r>
      <w:proofErr w:type="spellEnd"/>
      <w:r>
        <w:rPr>
          <w:color w:val="000000"/>
        </w:rPr>
        <w:t>;</w:t>
      </w:r>
      <w:proofErr w:type="gramEnd"/>
    </w:p>
    <w:p w14:paraId="0B9E427C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давање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препорука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надлежности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спроводљивошћу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процесу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годишњих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докумената</w:t>
      </w:r>
      <w:proofErr w:type="spellEnd"/>
      <w:r>
        <w:rPr>
          <w:color w:val="000000"/>
        </w:rPr>
        <w:t>;</w:t>
      </w:r>
      <w:proofErr w:type="gramEnd"/>
    </w:p>
    <w:p w14:paraId="5169345C" w14:textId="77777777" w:rsidR="001F7151" w:rsidRDefault="001B11AB">
      <w:pPr>
        <w:spacing w:after="150"/>
      </w:pPr>
      <w:r>
        <w:rPr>
          <w:color w:val="000000"/>
        </w:rPr>
        <w:t xml:space="preserve">10)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праћењу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вредновању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и </w:t>
      </w:r>
      <w:proofErr w:type="spellStart"/>
      <w:r>
        <w:rPr>
          <w:color w:val="000000"/>
        </w:rPr>
        <w:t>пружање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 и </w:t>
      </w:r>
      <w:proofErr w:type="spellStart"/>
      <w:r>
        <w:rPr>
          <w:color w:val="000000"/>
        </w:rPr>
        <w:t>секторских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одбора</w:t>
      </w:r>
      <w:proofErr w:type="spellEnd"/>
      <w:r>
        <w:rPr>
          <w:color w:val="000000"/>
        </w:rPr>
        <w:t>;</w:t>
      </w:r>
      <w:proofErr w:type="gramEnd"/>
    </w:p>
    <w:p w14:paraId="4C0A98CB" w14:textId="77777777" w:rsidR="001F7151" w:rsidRDefault="001B11AB">
      <w:pPr>
        <w:spacing w:after="150"/>
      </w:pPr>
      <w:r>
        <w:rPr>
          <w:color w:val="000000"/>
        </w:rPr>
        <w:t xml:space="preserve">11)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усаглашености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информисање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публицитет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транспарентност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видљивост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комуникацију</w:t>
      </w:r>
      <w:proofErr w:type="spellEnd"/>
      <w:r>
        <w:rPr>
          <w:color w:val="000000"/>
        </w:rPr>
        <w:t>;</w:t>
      </w:r>
      <w:proofErr w:type="gramEnd"/>
    </w:p>
    <w:p w14:paraId="4D9488C0" w14:textId="77777777" w:rsidR="001F7151" w:rsidRDefault="001B11AB">
      <w:pPr>
        <w:spacing w:after="150"/>
      </w:pPr>
      <w:r>
        <w:rPr>
          <w:color w:val="000000"/>
        </w:rPr>
        <w:t>12</w:t>
      </w:r>
      <w:r>
        <w:rPr>
          <w:color w:val="000000"/>
        </w:rPr>
        <w:t xml:space="preserve">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</w:t>
      </w:r>
    </w:p>
    <w:p w14:paraId="564F01E5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lastRenderedPageBreak/>
        <w:t>Крајњи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корисници</w:t>
      </w:r>
      <w:proofErr w:type="spellEnd"/>
    </w:p>
    <w:p w14:paraId="3008875B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11.</w:t>
      </w:r>
    </w:p>
    <w:p w14:paraId="523D8DBE" w14:textId="77777777" w:rsidR="001F7151" w:rsidRDefault="001B11AB">
      <w:pPr>
        <w:spacing w:after="150"/>
      </w:pP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</w:t>
      </w:r>
      <w:r>
        <w:rPr>
          <w:color w:val="000000"/>
        </w:rPr>
        <w:t>ивности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прописима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њихово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оснивање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делокруг</w:t>
      </w:r>
      <w:proofErr w:type="spellEnd"/>
      <w:r>
        <w:rPr>
          <w:color w:val="000000"/>
        </w:rPr>
        <w:t>.</w:t>
      </w:r>
    </w:p>
    <w:p w14:paraId="1E738A24" w14:textId="77777777" w:rsidR="001F7151" w:rsidRDefault="001B11AB">
      <w:pPr>
        <w:spacing w:after="150"/>
      </w:pP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>:</w:t>
      </w:r>
    </w:p>
    <w:p w14:paraId="518751EE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учешћа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прималаца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процесу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предлагања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потреба</w:t>
      </w:r>
      <w:proofErr w:type="spellEnd"/>
      <w:r>
        <w:rPr>
          <w:color w:val="000000"/>
        </w:rPr>
        <w:t xml:space="preserve"> (у </w:t>
      </w:r>
      <w:proofErr w:type="spellStart"/>
      <w:r>
        <w:rPr>
          <w:color w:val="000000"/>
        </w:rPr>
        <w:t>о</w:t>
      </w:r>
      <w:r>
        <w:rPr>
          <w:color w:val="000000"/>
        </w:rPr>
        <w:t>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области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активност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утврђеним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процедурама</w:t>
      </w:r>
      <w:proofErr w:type="spellEnd"/>
      <w:r>
        <w:rPr>
          <w:color w:val="000000"/>
        </w:rPr>
        <w:t>;</w:t>
      </w:r>
      <w:proofErr w:type="gramEnd"/>
    </w:p>
    <w:p w14:paraId="4F5F02E8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правовремено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планирање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суфинансирање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акцијама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активностима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</w:t>
      </w:r>
      <w:r>
        <w:rPr>
          <w:color w:val="000000"/>
        </w:rPr>
        <w:t>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предвиђеном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динамиком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додатне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непредвиђене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трошкове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надокнаду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непрописно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утрошених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, а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остваривања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резултата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закључивање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примаоцем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случа</w:t>
      </w:r>
      <w:r>
        <w:rPr>
          <w:color w:val="000000"/>
        </w:rPr>
        <w:t>јевима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начин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дефинисан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чланом</w:t>
      </w:r>
      <w:proofErr w:type="spellEnd"/>
      <w:r>
        <w:rPr>
          <w:color w:val="000000"/>
        </w:rPr>
        <w:t xml:space="preserve"> 22.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уредбе</w:t>
      </w:r>
      <w:proofErr w:type="spellEnd"/>
      <w:r>
        <w:rPr>
          <w:color w:val="000000"/>
        </w:rPr>
        <w:t>;</w:t>
      </w:r>
      <w:proofErr w:type="gramEnd"/>
    </w:p>
    <w:p w14:paraId="0AFF6A42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испуњавањем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уговора</w:t>
      </w:r>
      <w:proofErr w:type="spellEnd"/>
      <w:r>
        <w:rPr>
          <w:color w:val="000000"/>
        </w:rPr>
        <w:t>;</w:t>
      </w:r>
      <w:proofErr w:type="gramEnd"/>
    </w:p>
    <w:p w14:paraId="039C0FA4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учешће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набавки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уговора</w:t>
      </w:r>
      <w:proofErr w:type="spellEnd"/>
      <w:r>
        <w:rPr>
          <w:color w:val="000000"/>
        </w:rPr>
        <w:t>;</w:t>
      </w:r>
      <w:proofErr w:type="gramEnd"/>
    </w:p>
    <w:p w14:paraId="1510B9C2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идентификовање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ст</w:t>
      </w:r>
      <w:r>
        <w:rPr>
          <w:color w:val="000000"/>
        </w:rPr>
        <w:t>руктуре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поступање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одлуци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утврђеној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корективних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мера</w:t>
      </w:r>
      <w:proofErr w:type="spellEnd"/>
      <w:r>
        <w:rPr>
          <w:color w:val="000000"/>
        </w:rPr>
        <w:t>;</w:t>
      </w:r>
      <w:proofErr w:type="gramEnd"/>
    </w:p>
    <w:p w14:paraId="3DB2FD47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процесу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реализације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вредновању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</w:t>
      </w:r>
      <w:r>
        <w:rPr>
          <w:color w:val="000000"/>
        </w:rPr>
        <w:t>ма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кроз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корективних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препорукама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праћење</w:t>
      </w:r>
      <w:proofErr w:type="spellEnd"/>
      <w:r>
        <w:rPr>
          <w:color w:val="000000"/>
        </w:rPr>
        <w:t>;</w:t>
      </w:r>
      <w:proofErr w:type="gramEnd"/>
    </w:p>
    <w:p w14:paraId="16AB504E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учешћа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прималаца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процесу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извештавања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реализацији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акције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</w:t>
      </w:r>
      <w:r>
        <w:rPr>
          <w:color w:val="000000"/>
        </w:rPr>
        <w:t>носно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уговора</w:t>
      </w:r>
      <w:proofErr w:type="spellEnd"/>
      <w:r>
        <w:rPr>
          <w:color w:val="000000"/>
        </w:rPr>
        <w:t>;</w:t>
      </w:r>
      <w:proofErr w:type="gramEnd"/>
    </w:p>
    <w:p w14:paraId="45348D10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извештавањем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пружањем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непосредном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руководиоцу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надлежности</w:t>
      </w:r>
      <w:proofErr w:type="spellEnd"/>
      <w:r>
        <w:rPr>
          <w:color w:val="000000"/>
        </w:rPr>
        <w:t>;</w:t>
      </w:r>
      <w:proofErr w:type="gramEnd"/>
    </w:p>
    <w:p w14:paraId="0C1478A8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обезбеђив</w:t>
      </w:r>
      <w:r>
        <w:rPr>
          <w:color w:val="000000"/>
        </w:rPr>
        <w:t>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адекватне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рачуноводствене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евиденције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адекватне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рачуноводствене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кодификације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трансакције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конкретну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акцију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њиховој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надлежности</w:t>
      </w:r>
      <w:proofErr w:type="spellEnd"/>
      <w:r>
        <w:rPr>
          <w:color w:val="000000"/>
        </w:rPr>
        <w:t>;</w:t>
      </w:r>
      <w:proofErr w:type="gramEnd"/>
    </w:p>
    <w:p w14:paraId="08657058" w14:textId="77777777" w:rsidR="001F7151" w:rsidRDefault="001B11AB">
      <w:pPr>
        <w:spacing w:after="150"/>
      </w:pPr>
      <w:r>
        <w:rPr>
          <w:color w:val="000000"/>
        </w:rPr>
        <w:t xml:space="preserve">10) </w:t>
      </w:r>
      <w:proofErr w:type="spellStart"/>
      <w:r>
        <w:rPr>
          <w:color w:val="000000"/>
        </w:rPr>
        <w:t>испуњавање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видљивости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одговорни</w:t>
      </w:r>
      <w:proofErr w:type="spellEnd"/>
      <w:r>
        <w:rPr>
          <w:color w:val="000000"/>
        </w:rPr>
        <w:t>;</w:t>
      </w:r>
      <w:proofErr w:type="gramEnd"/>
    </w:p>
    <w:p w14:paraId="369392FF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11) </w:t>
      </w:r>
      <w:proofErr w:type="spellStart"/>
      <w:r>
        <w:rPr>
          <w:color w:val="000000"/>
        </w:rPr>
        <w:t>обављају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прописима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њихово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оснивање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делокруг</w:t>
      </w:r>
      <w:proofErr w:type="spellEnd"/>
      <w:r>
        <w:rPr>
          <w:color w:val="000000"/>
        </w:rPr>
        <w:t>.</w:t>
      </w:r>
    </w:p>
    <w:p w14:paraId="567B0EDC" w14:textId="77777777" w:rsidR="001F7151" w:rsidRDefault="001B11AB">
      <w:pPr>
        <w:spacing w:after="150"/>
      </w:pPr>
      <w:proofErr w:type="spellStart"/>
      <w:r>
        <w:rPr>
          <w:color w:val="000000"/>
        </w:rPr>
        <w:t>Крајњ</w:t>
      </w:r>
      <w:r>
        <w:rPr>
          <w:color w:val="000000"/>
        </w:rPr>
        <w:t>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службама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другим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институцијама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представницима</w:t>
      </w:r>
      <w:proofErr w:type="spellEnd"/>
      <w:r>
        <w:rPr>
          <w:color w:val="000000"/>
        </w:rPr>
        <w:t xml:space="preserve"> ЕУ </w:t>
      </w:r>
      <w:proofErr w:type="spellStart"/>
      <w:r>
        <w:rPr>
          <w:color w:val="000000"/>
        </w:rPr>
        <w:t>институција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приступ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запосленима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радним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просторијама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документацији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</w:t>
      </w:r>
      <w:proofErr w:type="spellEnd"/>
      <w:r>
        <w:rPr>
          <w:color w:val="000000"/>
        </w:rPr>
        <w:t xml:space="preserve">. 25, 27. и 31.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>.</w:t>
      </w:r>
    </w:p>
    <w:p w14:paraId="49F6000A" w14:textId="77777777" w:rsidR="001F7151" w:rsidRDefault="001B11AB">
      <w:pPr>
        <w:spacing w:after="150"/>
      </w:pP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чувају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одредбама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потписаних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</w:t>
      </w:r>
    </w:p>
    <w:p w14:paraId="7D6C4B9B" w14:textId="77777777" w:rsidR="001F7151" w:rsidRDefault="001B11AB">
      <w:pPr>
        <w:spacing w:after="120"/>
        <w:jc w:val="center"/>
      </w:pPr>
      <w:r>
        <w:rPr>
          <w:color w:val="000000"/>
        </w:rPr>
        <w:t xml:space="preserve">IV. ОПЕРАТИВНА СТРУКТУРА ЗА </w:t>
      </w:r>
      <w:r>
        <w:rPr>
          <w:color w:val="000000"/>
        </w:rPr>
        <w:t>УПРАВЉАЊЕ ПРОГРАМИМА ПРЕКОГРАНИЧНЕ САРАДЊЕ</w:t>
      </w:r>
    </w:p>
    <w:p w14:paraId="3E9D808E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Оперативна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структура</w:t>
      </w:r>
      <w:proofErr w:type="spellEnd"/>
    </w:p>
    <w:p w14:paraId="3B599C2E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12.</w:t>
      </w:r>
    </w:p>
    <w:p w14:paraId="77C96D52" w14:textId="77777777" w:rsidR="001F7151" w:rsidRDefault="001B11AB">
      <w:pPr>
        <w:spacing w:after="150"/>
      </w:pPr>
      <w:proofErr w:type="spellStart"/>
      <w:r>
        <w:rPr>
          <w:color w:val="000000"/>
        </w:rPr>
        <w:t>Оперативну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чине</w:t>
      </w:r>
      <w:proofErr w:type="spellEnd"/>
      <w:r>
        <w:rPr>
          <w:color w:val="000000"/>
        </w:rPr>
        <w:t>:</w:t>
      </w:r>
    </w:p>
    <w:p w14:paraId="0573D01D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одговорно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</w:t>
      </w:r>
      <w:proofErr w:type="gramStart"/>
      <w:r>
        <w:rPr>
          <w:color w:val="000000"/>
        </w:rPr>
        <w:t>I</w:t>
      </w:r>
      <w:r>
        <w:rPr>
          <w:color w:val="000000"/>
        </w:rPr>
        <w:t>I;</w:t>
      </w:r>
      <w:proofErr w:type="gramEnd"/>
    </w:p>
    <w:p w14:paraId="47039C9C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  <w:proofErr w:type="gramEnd"/>
    </w:p>
    <w:p w14:paraId="709BEFB9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>.</w:t>
      </w:r>
    </w:p>
    <w:p w14:paraId="2948915B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Одговорно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лице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послове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оперативне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структуре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управљање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програмима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прекограничне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сарадње</w:t>
      </w:r>
      <w:proofErr w:type="spellEnd"/>
      <w:r>
        <w:rPr>
          <w:b/>
          <w:color w:val="000000"/>
        </w:rPr>
        <w:t xml:space="preserve"> у </w:t>
      </w:r>
      <w:proofErr w:type="spellStart"/>
      <w:r>
        <w:rPr>
          <w:b/>
          <w:color w:val="000000"/>
        </w:rPr>
        <w:t>оквиру</w:t>
      </w:r>
      <w:proofErr w:type="spellEnd"/>
      <w:r>
        <w:rPr>
          <w:b/>
          <w:color w:val="000000"/>
        </w:rPr>
        <w:t xml:space="preserve"> ИПА II</w:t>
      </w:r>
    </w:p>
    <w:p w14:paraId="5FFD215B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13.</w:t>
      </w:r>
    </w:p>
    <w:p w14:paraId="0CF57CF9" w14:textId="77777777" w:rsidR="001F7151" w:rsidRDefault="001B11AB">
      <w:pPr>
        <w:spacing w:after="150"/>
      </w:pPr>
      <w:proofErr w:type="spellStart"/>
      <w:r>
        <w:rPr>
          <w:color w:val="000000"/>
        </w:rPr>
        <w:t>Одговорно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II:</w:t>
      </w:r>
    </w:p>
    <w:p w14:paraId="40C818ED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сарађује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законитости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регуларности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текућих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трансакција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одговорног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успостављања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одржавања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</w:t>
      </w:r>
      <w:r>
        <w:rPr>
          <w:color w:val="000000"/>
        </w:rPr>
        <w:t>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препознавања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извештавања</w:t>
      </w:r>
      <w:proofErr w:type="spellEnd"/>
      <w:r>
        <w:rPr>
          <w:color w:val="000000"/>
        </w:rPr>
        <w:t xml:space="preserve"> и,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утврђивања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предузимање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ефикасних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сразмерних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узимајући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обзир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препознате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ризике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Националним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координатором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постизања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циљева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резултата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</w:t>
      </w:r>
      <w:r>
        <w:rPr>
          <w:color w:val="000000"/>
        </w:rPr>
        <w:t>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</w:p>
    <w:p w14:paraId="577105FA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законитост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регуларност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одговорно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  <w:proofErr w:type="gramEnd"/>
    </w:p>
    <w:p w14:paraId="25FF2568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3) </w:t>
      </w:r>
      <w:proofErr w:type="spellStart"/>
      <w:r>
        <w:rPr>
          <w:color w:val="000000"/>
        </w:rPr>
        <w:t>координира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надзире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учеснике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</w:t>
      </w:r>
      <w:r>
        <w:rPr>
          <w:color w:val="000000"/>
        </w:rPr>
        <w:t>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учествује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вршењу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функционисања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контроле</w:t>
      </w:r>
      <w:proofErr w:type="spellEnd"/>
      <w:r>
        <w:rPr>
          <w:color w:val="000000"/>
        </w:rPr>
        <w:t>;</w:t>
      </w:r>
      <w:proofErr w:type="gramEnd"/>
    </w:p>
    <w:p w14:paraId="484ADB9A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координира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потписивања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Србије</w:t>
      </w:r>
      <w:proofErr w:type="spellEnd"/>
      <w:r>
        <w:rPr>
          <w:color w:val="000000"/>
        </w:rPr>
        <w:t>;</w:t>
      </w:r>
      <w:proofErr w:type="gramEnd"/>
    </w:p>
    <w:p w14:paraId="7AD76E18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иницира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координира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потписивања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</w:t>
      </w:r>
      <w:r>
        <w:rPr>
          <w:color w:val="000000"/>
        </w:rPr>
        <w:t>илатералних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њихово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спровођењe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својим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надлежностима</w:t>
      </w:r>
      <w:proofErr w:type="spellEnd"/>
      <w:r>
        <w:rPr>
          <w:color w:val="000000"/>
        </w:rPr>
        <w:t>;</w:t>
      </w:r>
      <w:proofErr w:type="gramEnd"/>
    </w:p>
    <w:p w14:paraId="35A7960A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даје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потврду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спремности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системску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заједничких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секретаријата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где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</w:t>
      </w:r>
      <w:r>
        <w:rPr>
          <w:color w:val="000000"/>
        </w:rPr>
        <w:t>именљиво</w:t>
      </w:r>
      <w:proofErr w:type="spellEnd"/>
      <w:proofErr w:type="gramStart"/>
      <w:r>
        <w:rPr>
          <w:color w:val="000000"/>
        </w:rPr>
        <w:t>);</w:t>
      </w:r>
      <w:proofErr w:type="gramEnd"/>
    </w:p>
    <w:p w14:paraId="7933D944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остваривања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улоге</w:t>
      </w:r>
      <w:proofErr w:type="spellEnd"/>
      <w:r>
        <w:rPr>
          <w:color w:val="000000"/>
        </w:rPr>
        <w:t>.</w:t>
      </w:r>
    </w:p>
    <w:p w14:paraId="55230B86" w14:textId="77777777" w:rsidR="001F7151" w:rsidRDefault="001B11AB">
      <w:pPr>
        <w:spacing w:after="150"/>
      </w:pPr>
      <w:proofErr w:type="spellStart"/>
      <w:r>
        <w:rPr>
          <w:color w:val="000000"/>
        </w:rPr>
        <w:t>Стручне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административно-техничке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унутрашња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јединица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орга</w:t>
      </w:r>
      <w:r>
        <w:rPr>
          <w:color w:val="000000"/>
        </w:rPr>
        <w:t>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>.</w:t>
      </w:r>
    </w:p>
    <w:p w14:paraId="3C7DFD67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Тело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програме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прекограничне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сарадње</w:t>
      </w:r>
      <w:proofErr w:type="spellEnd"/>
    </w:p>
    <w:p w14:paraId="486F3D92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14.</w:t>
      </w:r>
    </w:p>
    <w:p w14:paraId="6E99EC1E" w14:textId="77777777" w:rsidR="001F7151" w:rsidRDefault="001B11AB">
      <w:pPr>
        <w:spacing w:after="150"/>
      </w:pPr>
      <w:proofErr w:type="spellStart"/>
      <w:r>
        <w:rPr>
          <w:color w:val="000000"/>
        </w:rPr>
        <w:t>Унутрашња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јединица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органу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</w:t>
      </w:r>
      <w:r>
        <w:rPr>
          <w:color w:val="000000"/>
        </w:rPr>
        <w:t>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>.</w:t>
      </w:r>
    </w:p>
    <w:p w14:paraId="22043230" w14:textId="77777777" w:rsidR="001F7151" w:rsidRDefault="001B11AB">
      <w:pPr>
        <w:spacing w:after="150"/>
      </w:pP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>:</w:t>
      </w:r>
    </w:p>
    <w:p w14:paraId="16061583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организовање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организовање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израде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предлагање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измена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допуна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потреби</w:t>
      </w:r>
      <w:proofErr w:type="spellEnd"/>
      <w:r>
        <w:rPr>
          <w:color w:val="000000"/>
        </w:rPr>
        <w:t>;</w:t>
      </w:r>
      <w:proofErr w:type="gramEnd"/>
    </w:p>
    <w:p w14:paraId="0273ED4E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орган</w:t>
      </w:r>
      <w:r>
        <w:rPr>
          <w:color w:val="000000"/>
        </w:rPr>
        <w:t>изовање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препорука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поступка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праћења</w:t>
      </w:r>
      <w:proofErr w:type="spellEnd"/>
      <w:r>
        <w:rPr>
          <w:color w:val="000000"/>
        </w:rPr>
        <w:t>;</w:t>
      </w:r>
      <w:proofErr w:type="gramEnd"/>
    </w:p>
    <w:p w14:paraId="34636AFB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одређивање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институционалног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заједничких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испред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старање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именовању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представника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организовање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заједничких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организовање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билатералних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састанака</w:t>
      </w:r>
      <w:proofErr w:type="spellEnd"/>
      <w:r>
        <w:rPr>
          <w:color w:val="000000"/>
        </w:rPr>
        <w:t>;</w:t>
      </w:r>
      <w:proofErr w:type="gramEnd"/>
    </w:p>
    <w:p w14:paraId="650BE804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успостављање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заједничких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секретаријата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несметаног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функционисања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надзор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заједничким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техничким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секретаријатима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повереним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пословима</w:t>
      </w:r>
      <w:proofErr w:type="spellEnd"/>
      <w:r>
        <w:rPr>
          <w:color w:val="000000"/>
        </w:rPr>
        <w:t>;</w:t>
      </w:r>
      <w:proofErr w:type="gramEnd"/>
    </w:p>
    <w:p w14:paraId="14D0C137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5)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техничке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приоритета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  <w:proofErr w:type="gramEnd"/>
    </w:p>
    <w:p w14:paraId="279113B4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припремне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редовне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састанке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r>
        <w:rPr>
          <w:color w:val="000000"/>
        </w:rPr>
        <w:t>једничких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билатералне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састанке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стратешких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одлука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заједничких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праћење</w:t>
      </w:r>
      <w:proofErr w:type="spellEnd"/>
      <w:r>
        <w:rPr>
          <w:color w:val="000000"/>
        </w:rPr>
        <w:t>;</w:t>
      </w:r>
      <w:proofErr w:type="gramEnd"/>
    </w:p>
    <w:p w14:paraId="03ADA720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именовање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предлога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операција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пројеката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група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пројеката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  <w:proofErr w:type="gramEnd"/>
    </w:p>
    <w:p w14:paraId="37F13C16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прикупљање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анализу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редовних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праћењу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постизањ</w:t>
      </w:r>
      <w:r>
        <w:rPr>
          <w:color w:val="000000"/>
        </w:rPr>
        <w:t>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циљева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остваривања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резултата</w:t>
      </w:r>
      <w:proofErr w:type="spellEnd"/>
      <w:r>
        <w:rPr>
          <w:color w:val="000000"/>
        </w:rPr>
        <w:t>;</w:t>
      </w:r>
      <w:proofErr w:type="gramEnd"/>
    </w:p>
    <w:p w14:paraId="3C9ADA14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припрему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годишњих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завршних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обухвата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читав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1BAD130D" w14:textId="77777777" w:rsidR="001F7151" w:rsidRDefault="001B11AB">
      <w:pPr>
        <w:spacing w:after="150"/>
      </w:pPr>
      <w:r>
        <w:rPr>
          <w:color w:val="000000"/>
        </w:rPr>
        <w:t xml:space="preserve">10) </w:t>
      </w:r>
      <w:proofErr w:type="spellStart"/>
      <w:r>
        <w:rPr>
          <w:color w:val="000000"/>
        </w:rPr>
        <w:t>израду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вредновања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организацију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вреднов</w:t>
      </w:r>
      <w:r>
        <w:rPr>
          <w:color w:val="000000"/>
        </w:rPr>
        <w:t>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утврђивање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начина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поступка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вредновање</w:t>
      </w:r>
      <w:proofErr w:type="spellEnd"/>
      <w:r>
        <w:rPr>
          <w:color w:val="000000"/>
        </w:rPr>
        <w:t>;</w:t>
      </w:r>
      <w:proofErr w:type="gramEnd"/>
    </w:p>
    <w:p w14:paraId="59C08EC5" w14:textId="77777777" w:rsidR="001F7151" w:rsidRDefault="001B11AB">
      <w:pPr>
        <w:spacing w:after="150"/>
      </w:pPr>
      <w:r>
        <w:rPr>
          <w:color w:val="000000"/>
        </w:rPr>
        <w:t xml:space="preserve">11)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одговарајућих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обезбеђивањем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видљивости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укључујући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израде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стратегије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комуникације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  <w:proofErr w:type="gramEnd"/>
    </w:p>
    <w:p w14:paraId="4B320C7C" w14:textId="77777777" w:rsidR="001F7151" w:rsidRDefault="001B11AB">
      <w:pPr>
        <w:spacing w:after="150"/>
      </w:pPr>
      <w:r>
        <w:rPr>
          <w:color w:val="000000"/>
        </w:rPr>
        <w:t xml:space="preserve">12) </w:t>
      </w:r>
      <w:proofErr w:type="spellStart"/>
      <w:r>
        <w:rPr>
          <w:color w:val="000000"/>
        </w:rPr>
        <w:t>израду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годишњег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заједничких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секретаријата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заједнички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праћење</w:t>
      </w:r>
      <w:proofErr w:type="spellEnd"/>
      <w:r>
        <w:rPr>
          <w:color w:val="000000"/>
        </w:rPr>
        <w:t>;</w:t>
      </w:r>
      <w:proofErr w:type="gramEnd"/>
    </w:p>
    <w:p w14:paraId="5A15C09F" w14:textId="77777777" w:rsidR="001F7151" w:rsidRDefault="001B11AB">
      <w:pPr>
        <w:spacing w:after="150"/>
      </w:pPr>
      <w:r>
        <w:rPr>
          <w:color w:val="000000"/>
        </w:rPr>
        <w:t xml:space="preserve">13) </w:t>
      </w:r>
      <w:proofErr w:type="spellStart"/>
      <w:r>
        <w:rPr>
          <w:color w:val="000000"/>
        </w:rPr>
        <w:t>благовремено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предузимање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ефикасних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сразмерних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</w:t>
      </w:r>
      <w:r>
        <w:rPr>
          <w:color w:val="000000"/>
        </w:rPr>
        <w:t>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узимајући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обзир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препознате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ризике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поступање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одлуци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утврђивању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>;</w:t>
      </w:r>
      <w:proofErr w:type="gramEnd"/>
    </w:p>
    <w:p w14:paraId="0F8B69DC" w14:textId="77777777" w:rsidR="001F7151" w:rsidRDefault="001B11AB">
      <w:pPr>
        <w:spacing w:after="150"/>
      </w:pPr>
      <w:r>
        <w:rPr>
          <w:color w:val="000000"/>
        </w:rPr>
        <w:t xml:space="preserve">14) </w:t>
      </w:r>
      <w:proofErr w:type="spellStart"/>
      <w:r>
        <w:rPr>
          <w:color w:val="000000"/>
        </w:rPr>
        <w:t>успостављање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r>
        <w:rPr>
          <w:color w:val="000000"/>
        </w:rPr>
        <w:t>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чување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докумената</w:t>
      </w:r>
      <w:proofErr w:type="spellEnd"/>
      <w:r>
        <w:rPr>
          <w:color w:val="000000"/>
        </w:rPr>
        <w:t>;</w:t>
      </w:r>
      <w:proofErr w:type="gramEnd"/>
    </w:p>
    <w:p w14:paraId="7268C515" w14:textId="77777777" w:rsidR="001F7151" w:rsidRDefault="001B11AB">
      <w:pPr>
        <w:spacing w:after="150"/>
      </w:pPr>
      <w:r>
        <w:rPr>
          <w:color w:val="000000"/>
        </w:rPr>
        <w:t xml:space="preserve">15)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корективних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налазима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ревизора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комисије</w:t>
      </w:r>
      <w:proofErr w:type="spellEnd"/>
      <w:r>
        <w:rPr>
          <w:color w:val="000000"/>
        </w:rPr>
        <w:t>;</w:t>
      </w:r>
      <w:proofErr w:type="gramEnd"/>
    </w:p>
    <w:p w14:paraId="385D9E41" w14:textId="77777777" w:rsidR="001F7151" w:rsidRDefault="001B11AB">
      <w:pPr>
        <w:spacing w:after="150"/>
      </w:pPr>
      <w:r>
        <w:rPr>
          <w:color w:val="000000"/>
        </w:rPr>
        <w:t xml:space="preserve">16)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вредновањем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</w:t>
      </w:r>
      <w:r>
        <w:rPr>
          <w:color w:val="000000"/>
        </w:rPr>
        <w:t>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</w:t>
      </w:r>
    </w:p>
    <w:p w14:paraId="7A8D058B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Тело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уговарање</w:t>
      </w:r>
      <w:proofErr w:type="spellEnd"/>
    </w:p>
    <w:p w14:paraId="0F1A8ED9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15.</w:t>
      </w:r>
    </w:p>
    <w:p w14:paraId="08E6DD4C" w14:textId="77777777" w:rsidR="001F7151" w:rsidRDefault="001B11AB">
      <w:pPr>
        <w:spacing w:after="150"/>
      </w:pPr>
      <w:proofErr w:type="spellStart"/>
      <w:r>
        <w:rPr>
          <w:color w:val="000000"/>
        </w:rPr>
        <w:lastRenderedPageBreak/>
        <w:t>Поред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наведених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члану</w:t>
      </w:r>
      <w:proofErr w:type="spellEnd"/>
      <w:r>
        <w:rPr>
          <w:color w:val="000000"/>
        </w:rPr>
        <w:t xml:space="preserve"> 10.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набавки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расписивања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позива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предлоге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пројеката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уговарања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врш</w:t>
      </w:r>
      <w:r>
        <w:rPr>
          <w:color w:val="000000"/>
        </w:rPr>
        <w:t>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рачуноводства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финансијско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додељивањем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грантова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бесповратних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>)/</w:t>
      </w:r>
      <w:proofErr w:type="spellStart"/>
      <w:r>
        <w:rPr>
          <w:color w:val="000000"/>
        </w:rPr>
        <w:t>других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земљама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кандидатима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потенцијалним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кандидатима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</w:t>
      </w:r>
      <w:r>
        <w:rPr>
          <w:color w:val="000000"/>
        </w:rPr>
        <w:t>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</w:t>
      </w:r>
    </w:p>
    <w:p w14:paraId="1BC46482" w14:textId="77777777" w:rsidR="001F7151" w:rsidRDefault="001B11AB">
      <w:pPr>
        <w:spacing w:after="150"/>
      </w:pP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следеће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>:</w:t>
      </w:r>
    </w:p>
    <w:p w14:paraId="58509608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именовање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предлога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операција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осигуравање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предлога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још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</w:t>
      </w:r>
      <w:r>
        <w:rPr>
          <w:color w:val="000000"/>
        </w:rPr>
        <w:t>ласа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којој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смештено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именује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искључивим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председавајућег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секретара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комисије</w:t>
      </w:r>
      <w:proofErr w:type="spellEnd"/>
      <w:r>
        <w:rPr>
          <w:color w:val="000000"/>
        </w:rPr>
        <w:t>;</w:t>
      </w:r>
      <w:proofErr w:type="gramEnd"/>
    </w:p>
    <w:p w14:paraId="2698A3B3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избор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операција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позива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достављање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понуда</w:t>
      </w:r>
      <w:proofErr w:type="spellEnd"/>
      <w:r>
        <w:rPr>
          <w:color w:val="000000"/>
        </w:rPr>
        <w:t>;</w:t>
      </w:r>
      <w:proofErr w:type="gramEnd"/>
    </w:p>
    <w:p w14:paraId="48CCC7FE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потписивање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</w:t>
      </w:r>
      <w:r>
        <w:rPr>
          <w:color w:val="000000"/>
        </w:rPr>
        <w:t>ра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водећим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корисником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  <w:proofErr w:type="gramEnd"/>
    </w:p>
    <w:p w14:paraId="73213D6D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оперативно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операцијама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тесној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државом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учесницом</w:t>
      </w:r>
      <w:proofErr w:type="spellEnd"/>
      <w:r>
        <w:rPr>
          <w:color w:val="000000"/>
        </w:rPr>
        <w:t>;</w:t>
      </w:r>
      <w:proofErr w:type="gramEnd"/>
    </w:p>
    <w:p w14:paraId="5D3E7CDA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успостављању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прикупљање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поузданих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информација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</w:t>
      </w:r>
      <w:r>
        <w:rPr>
          <w:color w:val="000000"/>
        </w:rPr>
        <w:t>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сарадње</w:t>
      </w:r>
      <w:proofErr w:type="spellEnd"/>
      <w:r>
        <w:rPr>
          <w:color w:val="000000"/>
        </w:rPr>
        <w:t>;</w:t>
      </w:r>
      <w:proofErr w:type="gramEnd"/>
    </w:p>
    <w:p w14:paraId="41489395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</w:t>
      </w:r>
    </w:p>
    <w:p w14:paraId="1852938C" w14:textId="77777777" w:rsidR="001F7151" w:rsidRDefault="001B11AB">
      <w:pPr>
        <w:spacing w:after="120"/>
        <w:jc w:val="center"/>
      </w:pPr>
      <w:r>
        <w:rPr>
          <w:color w:val="000000"/>
        </w:rPr>
        <w:t>V. ОПЕРАТИВНА СТРУКТУРА ЗА УПРАВЉАЊЕ ИПАРД ПРОГРАМОМ</w:t>
      </w:r>
    </w:p>
    <w:p w14:paraId="32F32239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Оперативна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структура</w:t>
      </w:r>
      <w:proofErr w:type="spellEnd"/>
    </w:p>
    <w:p w14:paraId="3474BFAC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16.</w:t>
      </w:r>
    </w:p>
    <w:p w14:paraId="7DE9F096" w14:textId="77777777" w:rsidR="001F7151" w:rsidRDefault="001B11AB">
      <w:pPr>
        <w:spacing w:after="150"/>
      </w:pPr>
      <w:proofErr w:type="spellStart"/>
      <w:r>
        <w:rPr>
          <w:color w:val="000000"/>
        </w:rPr>
        <w:t>Оператив</w:t>
      </w:r>
      <w:r>
        <w:rPr>
          <w:color w:val="000000"/>
        </w:rPr>
        <w:t>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програмом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чине</w:t>
      </w:r>
      <w:proofErr w:type="spellEnd"/>
      <w:r>
        <w:rPr>
          <w:color w:val="000000"/>
        </w:rPr>
        <w:t>:</w:t>
      </w:r>
    </w:p>
    <w:p w14:paraId="12BFB929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Управљачко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тело</w:t>
      </w:r>
      <w:proofErr w:type="spellEnd"/>
      <w:r>
        <w:rPr>
          <w:color w:val="000000"/>
        </w:rPr>
        <w:t>;</w:t>
      </w:r>
      <w:proofErr w:type="gramEnd"/>
    </w:p>
    <w:p w14:paraId="602F0760" w14:textId="77777777" w:rsidR="001F7151" w:rsidRDefault="001B11AB">
      <w:pPr>
        <w:spacing w:after="150"/>
      </w:pPr>
      <w:r>
        <w:rPr>
          <w:color w:val="000000"/>
        </w:rPr>
        <w:t xml:space="preserve">2) ИПАРД </w:t>
      </w:r>
      <w:proofErr w:type="spellStart"/>
      <w:r>
        <w:rPr>
          <w:color w:val="000000"/>
        </w:rPr>
        <w:t>агенција</w:t>
      </w:r>
      <w:proofErr w:type="spellEnd"/>
      <w:r>
        <w:rPr>
          <w:color w:val="000000"/>
        </w:rPr>
        <w:t>.</w:t>
      </w:r>
    </w:p>
    <w:p w14:paraId="073AD189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Управљачко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тело</w:t>
      </w:r>
      <w:proofErr w:type="spellEnd"/>
    </w:p>
    <w:p w14:paraId="76851835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17.</w:t>
      </w:r>
    </w:p>
    <w:p w14:paraId="6AFEA63B" w14:textId="77777777" w:rsidR="001F7151" w:rsidRDefault="001B11AB">
      <w:pPr>
        <w:spacing w:after="150"/>
      </w:pPr>
      <w:proofErr w:type="spellStart"/>
      <w:r>
        <w:rPr>
          <w:color w:val="000000"/>
        </w:rPr>
        <w:t>Унутрашња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јединица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којој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рурални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развој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министарству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пољопривреду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рурални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развој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Управљачког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>.</w:t>
      </w:r>
    </w:p>
    <w:p w14:paraId="463C24BD" w14:textId="77777777" w:rsidR="001F7151" w:rsidRDefault="001B11AB">
      <w:pPr>
        <w:spacing w:after="150"/>
      </w:pPr>
      <w:proofErr w:type="spellStart"/>
      <w:r>
        <w:rPr>
          <w:color w:val="000000"/>
        </w:rPr>
        <w:t>Управљачко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>:</w:t>
      </w:r>
    </w:p>
    <w:p w14:paraId="0C5A3184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1) </w:t>
      </w:r>
      <w:proofErr w:type="spellStart"/>
      <w:r>
        <w:rPr>
          <w:color w:val="000000"/>
        </w:rPr>
        <w:t>израду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ефикасно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измене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истог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укључујући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тражи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комисија</w:t>
      </w:r>
      <w:proofErr w:type="spellEnd"/>
      <w:r>
        <w:rPr>
          <w:color w:val="000000"/>
        </w:rPr>
        <w:t>;</w:t>
      </w:r>
      <w:proofErr w:type="gramEnd"/>
    </w:p>
    <w:p w14:paraId="7B2A5A09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м</w:t>
      </w:r>
      <w:r>
        <w:rPr>
          <w:color w:val="000000"/>
        </w:rPr>
        <w:t>огућност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проверу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треба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дефинисати</w:t>
      </w:r>
      <w:proofErr w:type="spellEnd"/>
      <w:r>
        <w:rPr>
          <w:color w:val="000000"/>
        </w:rPr>
        <w:t xml:space="preserve"> у ИПАРД </w:t>
      </w:r>
      <w:proofErr w:type="spellStart"/>
      <w:r>
        <w:rPr>
          <w:color w:val="000000"/>
        </w:rPr>
        <w:t>програму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сарадњи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ИПАРД </w:t>
      </w:r>
      <w:proofErr w:type="spellStart"/>
      <w:proofErr w:type="gramStart"/>
      <w:r>
        <w:rPr>
          <w:color w:val="000000"/>
        </w:rPr>
        <w:t>агенцијом</w:t>
      </w:r>
      <w:proofErr w:type="spellEnd"/>
      <w:r>
        <w:rPr>
          <w:color w:val="000000"/>
        </w:rPr>
        <w:t>;</w:t>
      </w:r>
      <w:proofErr w:type="gramEnd"/>
    </w:p>
    <w:p w14:paraId="22CCF73E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избор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конкурсе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израда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расписивања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конкурса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алокација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конкурсу</w:t>
      </w:r>
      <w:proofErr w:type="spellEnd"/>
      <w:r>
        <w:rPr>
          <w:color w:val="000000"/>
        </w:rPr>
        <w:t xml:space="preserve">, и </w:t>
      </w:r>
      <w:proofErr w:type="spellStart"/>
      <w:r>
        <w:rPr>
          <w:color w:val="000000"/>
        </w:rPr>
        <w:t>дефинисање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прихватљивости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сарадњи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ИПАРД </w:t>
      </w:r>
      <w:proofErr w:type="spellStart"/>
      <w:proofErr w:type="gramStart"/>
      <w:r>
        <w:rPr>
          <w:color w:val="000000"/>
        </w:rPr>
        <w:t>агенцијом</w:t>
      </w:r>
      <w:proofErr w:type="spellEnd"/>
      <w:r>
        <w:rPr>
          <w:color w:val="000000"/>
        </w:rPr>
        <w:t>;</w:t>
      </w:r>
      <w:proofErr w:type="gramEnd"/>
    </w:p>
    <w:p w14:paraId="2C35D5A0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одговарајућег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ИПАРД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28511545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успостављање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организацију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ИПАРД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49A9D01B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пружање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</w:t>
      </w:r>
      <w:r>
        <w:rPr>
          <w:color w:val="000000"/>
        </w:rPr>
        <w:t>ење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посебно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путем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квалитета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ИПАРД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12A1860F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успостављање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извештавања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информисања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прикупљања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статистичких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података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њихово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дост</w:t>
      </w:r>
      <w:r>
        <w:rPr>
          <w:color w:val="000000"/>
        </w:rPr>
        <w:t>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ИПАРД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59A0B6A7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предлагање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измена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допуна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након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консултација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ИПАРД </w:t>
      </w:r>
      <w:proofErr w:type="spellStart"/>
      <w:proofErr w:type="gramStart"/>
      <w:r>
        <w:rPr>
          <w:color w:val="000000"/>
        </w:rPr>
        <w:t>агенцијом</w:t>
      </w:r>
      <w:proofErr w:type="spellEnd"/>
      <w:r>
        <w:rPr>
          <w:color w:val="000000"/>
        </w:rPr>
        <w:t>;</w:t>
      </w:r>
      <w:proofErr w:type="gramEnd"/>
    </w:p>
    <w:p w14:paraId="058C1045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израду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Техничке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договору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ИПАРД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6958D43F" w14:textId="77777777" w:rsidR="001F7151" w:rsidRDefault="001B11AB">
      <w:pPr>
        <w:spacing w:after="150"/>
      </w:pPr>
      <w:r>
        <w:rPr>
          <w:color w:val="000000"/>
        </w:rPr>
        <w:t>10)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израду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оцењивања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Одбору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ИПАРД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0FD36309" w14:textId="77777777" w:rsidR="001F7151" w:rsidRDefault="001B11AB">
      <w:pPr>
        <w:spacing w:after="150"/>
      </w:pPr>
      <w:r>
        <w:rPr>
          <w:color w:val="000000"/>
        </w:rPr>
        <w:t xml:space="preserve">11) </w:t>
      </w:r>
      <w:proofErr w:type="spellStart"/>
      <w:r>
        <w:rPr>
          <w:color w:val="000000"/>
        </w:rPr>
        <w:t>израду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комуникације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видљивости</w:t>
      </w:r>
      <w:proofErr w:type="spellEnd"/>
      <w:r>
        <w:rPr>
          <w:color w:val="000000"/>
        </w:rPr>
        <w:t xml:space="preserve"> ИПАРД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3B8B0432" w14:textId="77777777" w:rsidR="001F7151" w:rsidRDefault="001B11AB">
      <w:pPr>
        <w:spacing w:after="150"/>
      </w:pPr>
      <w:r>
        <w:rPr>
          <w:color w:val="000000"/>
        </w:rPr>
        <w:t xml:space="preserve">12) </w:t>
      </w:r>
      <w:proofErr w:type="spellStart"/>
      <w:r>
        <w:rPr>
          <w:color w:val="000000"/>
        </w:rPr>
        <w:t>старање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потпуне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делегираних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послова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случају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поверен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другом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телу</w:t>
      </w:r>
      <w:proofErr w:type="spellEnd"/>
      <w:r>
        <w:rPr>
          <w:color w:val="000000"/>
        </w:rPr>
        <w:t>;</w:t>
      </w:r>
      <w:proofErr w:type="gramEnd"/>
    </w:p>
    <w:p w14:paraId="5F2CC748" w14:textId="77777777" w:rsidR="001F7151" w:rsidRDefault="001B11AB">
      <w:pPr>
        <w:spacing w:after="150"/>
      </w:pPr>
      <w:r>
        <w:rPr>
          <w:color w:val="000000"/>
        </w:rPr>
        <w:t xml:space="preserve">13) </w:t>
      </w:r>
      <w:proofErr w:type="spellStart"/>
      <w:r>
        <w:rPr>
          <w:color w:val="000000"/>
        </w:rPr>
        <w:t>благовремено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предузимање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ефикасних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сразмерних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узимајући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обзир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препознате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ризике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учествовање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поступ</w:t>
      </w:r>
      <w:r>
        <w:rPr>
          <w:color w:val="000000"/>
        </w:rPr>
        <w:t>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одлуци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утврђивању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>;</w:t>
      </w:r>
      <w:proofErr w:type="gramEnd"/>
    </w:p>
    <w:p w14:paraId="53E5FC2F" w14:textId="77777777" w:rsidR="001F7151" w:rsidRDefault="001B11AB">
      <w:pPr>
        <w:spacing w:after="150"/>
      </w:pPr>
      <w:r>
        <w:rPr>
          <w:color w:val="000000"/>
        </w:rPr>
        <w:t xml:space="preserve">14)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делокруга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рада</w:t>
      </w:r>
      <w:proofErr w:type="spellEnd"/>
      <w:r>
        <w:rPr>
          <w:color w:val="000000"/>
        </w:rPr>
        <w:t>.</w:t>
      </w:r>
    </w:p>
    <w:p w14:paraId="3908678C" w14:textId="77777777" w:rsidR="001F7151" w:rsidRDefault="001B11AB">
      <w:pPr>
        <w:spacing w:after="120"/>
        <w:jc w:val="center"/>
      </w:pPr>
      <w:r>
        <w:rPr>
          <w:b/>
          <w:color w:val="000000"/>
        </w:rPr>
        <w:t xml:space="preserve">ИПАРД </w:t>
      </w:r>
      <w:proofErr w:type="spellStart"/>
      <w:r>
        <w:rPr>
          <w:b/>
          <w:color w:val="000000"/>
        </w:rPr>
        <w:t>агенција</w:t>
      </w:r>
      <w:proofErr w:type="spellEnd"/>
    </w:p>
    <w:p w14:paraId="127942D9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18.</w:t>
      </w:r>
    </w:p>
    <w:p w14:paraId="51064244" w14:textId="77777777" w:rsidR="001F7151" w:rsidRDefault="001B11AB">
      <w:pPr>
        <w:spacing w:after="150"/>
      </w:pPr>
      <w:proofErr w:type="spellStart"/>
      <w:r>
        <w:rPr>
          <w:color w:val="000000"/>
        </w:rPr>
        <w:lastRenderedPageBreak/>
        <w:t>Орган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аграрна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са</w:t>
      </w:r>
      <w:r>
        <w:rPr>
          <w:color w:val="000000"/>
        </w:rPr>
        <w:t>ставу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министарства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пољопривреде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руралног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развоја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агенције</w:t>
      </w:r>
      <w:proofErr w:type="spellEnd"/>
      <w:r>
        <w:rPr>
          <w:color w:val="000000"/>
        </w:rPr>
        <w:t>.</w:t>
      </w:r>
    </w:p>
    <w:p w14:paraId="782916D2" w14:textId="77777777" w:rsidR="001F7151" w:rsidRDefault="001B11AB">
      <w:pPr>
        <w:spacing w:after="150"/>
      </w:pPr>
      <w:r>
        <w:rPr>
          <w:color w:val="000000"/>
        </w:rPr>
        <w:t xml:space="preserve">ИПАРД </w:t>
      </w:r>
      <w:proofErr w:type="spellStart"/>
      <w:r>
        <w:rPr>
          <w:color w:val="000000"/>
        </w:rPr>
        <w:t>агенција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>:</w:t>
      </w:r>
    </w:p>
    <w:p w14:paraId="5B5D7A9C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давање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мишљења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Управљачком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телу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управљању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провери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ИПАРД </w:t>
      </w:r>
      <w:proofErr w:type="spellStart"/>
      <w:proofErr w:type="gramStart"/>
      <w:r>
        <w:rPr>
          <w:color w:val="000000"/>
        </w:rPr>
        <w:t>програма</w:t>
      </w:r>
      <w:proofErr w:type="spellEnd"/>
      <w:r>
        <w:rPr>
          <w:color w:val="000000"/>
        </w:rPr>
        <w:t>;</w:t>
      </w:r>
      <w:proofErr w:type="gramEnd"/>
    </w:p>
    <w:p w14:paraId="2C35AA7C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објављивање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позива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</w:t>
      </w:r>
      <w:r>
        <w:rPr>
          <w:color w:val="000000"/>
        </w:rPr>
        <w:t>одношење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одредбама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прихватљивости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претходно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обавештавање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Управљачког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тела</w:t>
      </w:r>
      <w:proofErr w:type="spellEnd"/>
      <w:r>
        <w:rPr>
          <w:color w:val="000000"/>
        </w:rPr>
        <w:t>;</w:t>
      </w:r>
      <w:proofErr w:type="gramEnd"/>
    </w:p>
    <w:p w14:paraId="21DA1B89" w14:textId="77777777" w:rsidR="001F7151" w:rsidRDefault="001B11AB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процену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инфраструктурних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имајући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виду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очекивану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добит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</w:t>
      </w:r>
      <w:r>
        <w:rPr>
          <w:color w:val="000000"/>
        </w:rPr>
        <w:t>релази</w:t>
      </w:r>
      <w:proofErr w:type="spellEnd"/>
      <w:r>
        <w:rPr>
          <w:color w:val="000000"/>
        </w:rPr>
        <w:t xml:space="preserve"> 50% </w:t>
      </w:r>
      <w:proofErr w:type="spellStart"/>
      <w:r>
        <w:rPr>
          <w:color w:val="000000"/>
        </w:rPr>
        <w:t>укупних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трошкова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прихватљиви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кофинансирање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стране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ЕУ;</w:t>
      </w:r>
      <w:proofErr w:type="gramEnd"/>
    </w:p>
    <w:p w14:paraId="475F0AFF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укупна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додељена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прелази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највише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горње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границе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трошкове</w:t>
      </w:r>
      <w:proofErr w:type="spellEnd"/>
      <w:r>
        <w:rPr>
          <w:color w:val="000000"/>
        </w:rPr>
        <w:t>;</w:t>
      </w:r>
      <w:proofErr w:type="gramEnd"/>
    </w:p>
    <w:p w14:paraId="2435A344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избор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треба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реа</w:t>
      </w:r>
      <w:r>
        <w:rPr>
          <w:color w:val="000000"/>
        </w:rPr>
        <w:t>лизовати</w:t>
      </w:r>
      <w:proofErr w:type="spellEnd"/>
      <w:r>
        <w:rPr>
          <w:color w:val="000000"/>
        </w:rPr>
        <w:t>;</w:t>
      </w:r>
      <w:proofErr w:type="gramEnd"/>
    </w:p>
    <w:p w14:paraId="38C53E3F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правовремено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планирање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суфинансирање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предвиђеном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динамиком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пројеката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додатне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непредвиђене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трошкове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надокнаду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непрописно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утрошених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средстава</w:t>
      </w:r>
      <w:proofErr w:type="spellEnd"/>
      <w:r>
        <w:rPr>
          <w:color w:val="000000"/>
        </w:rPr>
        <w:t>;</w:t>
      </w:r>
      <w:proofErr w:type="gramEnd"/>
    </w:p>
    <w:p w14:paraId="01F1C8DD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одобр</w:t>
      </w:r>
      <w:r>
        <w:rPr>
          <w:color w:val="000000"/>
        </w:rPr>
        <w:t>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пројеката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информисање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могућим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поступањима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агенције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случају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непоштовања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дужности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корисника</w:t>
      </w:r>
      <w:proofErr w:type="spellEnd"/>
      <w:r>
        <w:rPr>
          <w:color w:val="000000"/>
        </w:rPr>
        <w:t>;</w:t>
      </w:r>
      <w:proofErr w:type="gramEnd"/>
    </w:p>
    <w:p w14:paraId="33B36ED3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пројеката</w:t>
      </w:r>
      <w:proofErr w:type="spellEnd"/>
      <w:r>
        <w:rPr>
          <w:color w:val="000000"/>
        </w:rPr>
        <w:t>;</w:t>
      </w:r>
      <w:proofErr w:type="gramEnd"/>
    </w:p>
    <w:p w14:paraId="05AF5266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Управљачког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напретку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спроводе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односу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индикаторе</w:t>
      </w:r>
      <w:proofErr w:type="spellEnd"/>
      <w:r>
        <w:rPr>
          <w:color w:val="000000"/>
        </w:rPr>
        <w:t>;</w:t>
      </w:r>
      <w:proofErr w:type="gramEnd"/>
    </w:p>
    <w:p w14:paraId="31F8D0F2" w14:textId="77777777" w:rsidR="001F7151" w:rsidRDefault="001B11AB">
      <w:pPr>
        <w:spacing w:after="150"/>
      </w:pPr>
      <w:r>
        <w:rPr>
          <w:color w:val="000000"/>
        </w:rPr>
        <w:t xml:space="preserve">10) </w:t>
      </w:r>
      <w:proofErr w:type="spellStart"/>
      <w:r>
        <w:rPr>
          <w:color w:val="000000"/>
        </w:rPr>
        <w:t>успостављање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благовремено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спречавање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откривање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поступање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одлуци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утврђеној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>;</w:t>
      </w:r>
      <w:proofErr w:type="gramEnd"/>
    </w:p>
    <w:p w14:paraId="3174AF1A" w14:textId="77777777" w:rsidR="001F7151" w:rsidRDefault="001B11AB">
      <w:pPr>
        <w:spacing w:after="150"/>
      </w:pPr>
      <w:r>
        <w:rPr>
          <w:color w:val="000000"/>
        </w:rPr>
        <w:t xml:space="preserve">11) </w:t>
      </w:r>
      <w:proofErr w:type="spellStart"/>
      <w:r>
        <w:rPr>
          <w:color w:val="000000"/>
        </w:rPr>
        <w:t>предузимање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ефи</w:t>
      </w:r>
      <w:r>
        <w:rPr>
          <w:color w:val="000000"/>
        </w:rPr>
        <w:t>касних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сразмерних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узимајући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обзир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препознате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ризике</w:t>
      </w:r>
      <w:proofErr w:type="spellEnd"/>
      <w:r>
        <w:rPr>
          <w:color w:val="000000"/>
        </w:rPr>
        <w:t>;</w:t>
      </w:r>
      <w:proofErr w:type="gramEnd"/>
    </w:p>
    <w:p w14:paraId="646E5475" w14:textId="77777777" w:rsidR="001F7151" w:rsidRDefault="001B11AB">
      <w:pPr>
        <w:spacing w:after="150"/>
      </w:pPr>
      <w:r>
        <w:rPr>
          <w:color w:val="000000"/>
        </w:rPr>
        <w:t xml:space="preserve">12) </w:t>
      </w:r>
      <w:proofErr w:type="spellStart"/>
      <w:r>
        <w:rPr>
          <w:color w:val="000000"/>
        </w:rPr>
        <w:t>осигуравање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управљачка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Управљачко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могли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</w:t>
      </w:r>
      <w:r>
        <w:rPr>
          <w:color w:val="000000"/>
        </w:rPr>
        <w:t>вљају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задатке</w:t>
      </w:r>
      <w:proofErr w:type="spellEnd"/>
      <w:r>
        <w:rPr>
          <w:color w:val="000000"/>
        </w:rPr>
        <w:t>;</w:t>
      </w:r>
      <w:proofErr w:type="gramEnd"/>
    </w:p>
    <w:p w14:paraId="77AAE870" w14:textId="77777777" w:rsidR="001F7151" w:rsidRDefault="001B11AB">
      <w:pPr>
        <w:spacing w:after="150"/>
      </w:pPr>
      <w:r>
        <w:rPr>
          <w:color w:val="000000"/>
        </w:rPr>
        <w:t xml:space="preserve">13)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усклађености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обавезама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информисањем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јавношћу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транспарентношћу</w:t>
      </w:r>
      <w:proofErr w:type="spellEnd"/>
      <w:r>
        <w:rPr>
          <w:color w:val="000000"/>
        </w:rPr>
        <w:t>;</w:t>
      </w:r>
      <w:proofErr w:type="gramEnd"/>
    </w:p>
    <w:p w14:paraId="72A40C04" w14:textId="77777777" w:rsidR="001F7151" w:rsidRDefault="001B11AB">
      <w:pPr>
        <w:spacing w:after="150"/>
      </w:pPr>
      <w:r>
        <w:rPr>
          <w:color w:val="000000"/>
        </w:rPr>
        <w:t xml:space="preserve">14)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секторским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споразумом</w:t>
      </w:r>
      <w:proofErr w:type="spellEnd"/>
      <w:r>
        <w:rPr>
          <w:color w:val="000000"/>
        </w:rPr>
        <w:t>.</w:t>
      </w:r>
    </w:p>
    <w:p w14:paraId="1A6DF50F" w14:textId="77777777" w:rsidR="001F7151" w:rsidRDefault="001B11AB">
      <w:pPr>
        <w:spacing w:after="120"/>
        <w:jc w:val="center"/>
      </w:pPr>
      <w:r>
        <w:rPr>
          <w:color w:val="000000"/>
        </w:rPr>
        <w:lastRenderedPageBreak/>
        <w:t>VI. УРЕЂИВАЊЕ МЕЂУСОБНИХ ОДНОСА ЗА СПРОВОЂЕЊЕ ПРОГРАМА ПРЕТПРИСТУПНЕ ПОМОЋИ ЕУ У</w:t>
      </w:r>
      <w:r>
        <w:rPr>
          <w:color w:val="000000"/>
        </w:rPr>
        <w:t xml:space="preserve"> ОКВИРУ ИПА II</w:t>
      </w:r>
    </w:p>
    <w:p w14:paraId="075F00D1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Међусобни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односи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између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одговорних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лица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тела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крајњих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примаоца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корисника</w:t>
      </w:r>
      <w:proofErr w:type="spellEnd"/>
      <w:r>
        <w:rPr>
          <w:b/>
          <w:color w:val="000000"/>
        </w:rPr>
        <w:t xml:space="preserve"> у </w:t>
      </w:r>
      <w:proofErr w:type="spellStart"/>
      <w:r>
        <w:rPr>
          <w:b/>
          <w:color w:val="000000"/>
        </w:rPr>
        <w:t>смислу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програма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прекограничне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сарадње</w:t>
      </w:r>
      <w:proofErr w:type="spellEnd"/>
    </w:p>
    <w:p w14:paraId="62AF0686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19.</w:t>
      </w:r>
    </w:p>
    <w:p w14:paraId="6F9A3026" w14:textId="77777777" w:rsidR="001F7151" w:rsidRDefault="001B11AB">
      <w:pPr>
        <w:spacing w:after="150"/>
      </w:pPr>
      <w:proofErr w:type="spellStart"/>
      <w:r>
        <w:rPr>
          <w:color w:val="000000"/>
        </w:rPr>
        <w:t>Одговорна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ЕУ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међусобно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сарађују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свим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заједничким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питањима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дужна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достављају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податке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обавештења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омогућавају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увид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документацију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одговарајућим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процедурама</w:t>
      </w:r>
      <w:proofErr w:type="spellEnd"/>
      <w:r>
        <w:rPr>
          <w:color w:val="000000"/>
        </w:rPr>
        <w:t>.</w:t>
      </w:r>
    </w:p>
    <w:p w14:paraId="09360A1C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Споразуми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спровођењу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програма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који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финансирају</w:t>
      </w:r>
      <w:proofErr w:type="spellEnd"/>
      <w:r>
        <w:br/>
      </w:r>
      <w:proofErr w:type="spellStart"/>
      <w:r>
        <w:rPr>
          <w:b/>
          <w:color w:val="000000"/>
        </w:rPr>
        <w:t>из</w:t>
      </w:r>
      <w:proofErr w:type="spellEnd"/>
      <w:r>
        <w:rPr>
          <w:b/>
          <w:color w:val="000000"/>
        </w:rPr>
        <w:t xml:space="preserve"> ИПА II</w:t>
      </w:r>
    </w:p>
    <w:p w14:paraId="792E81A6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20.</w:t>
      </w:r>
    </w:p>
    <w:p w14:paraId="0830C754" w14:textId="77777777" w:rsidR="001F7151" w:rsidRDefault="001B11AB">
      <w:pPr>
        <w:spacing w:after="150"/>
      </w:pPr>
      <w:proofErr w:type="spellStart"/>
      <w:r>
        <w:rPr>
          <w:color w:val="000000"/>
        </w:rPr>
        <w:t>Међусобна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обавезе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праћењe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вредновањe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r>
        <w:rPr>
          <w:color w:val="000000"/>
        </w:rPr>
        <w:t>обравање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координацијом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вредновањем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извештавањем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ближе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споразумом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>.</w:t>
      </w:r>
    </w:p>
    <w:p w14:paraId="525B851B" w14:textId="77777777" w:rsidR="001F7151" w:rsidRDefault="001B11AB">
      <w:pPr>
        <w:spacing w:after="150"/>
      </w:pPr>
      <w:proofErr w:type="spellStart"/>
      <w:r>
        <w:rPr>
          <w:color w:val="000000"/>
        </w:rPr>
        <w:t>Међусобна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обавезе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ИПА </w:t>
      </w:r>
      <w:proofErr w:type="spellStart"/>
      <w:r>
        <w:rPr>
          <w:color w:val="000000"/>
        </w:rPr>
        <w:t>координатора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Одговорног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 и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координацијом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вредновање</w:t>
      </w:r>
      <w:r>
        <w:rPr>
          <w:color w:val="000000"/>
        </w:rPr>
        <w:t>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извештавањем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операција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ближе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споразумом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>.</w:t>
      </w:r>
    </w:p>
    <w:p w14:paraId="1C0E415D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Оперативни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споразуми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програмирању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спровођењу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праћењу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вредновању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програма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који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финансирају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из</w:t>
      </w:r>
      <w:proofErr w:type="spellEnd"/>
      <w:r>
        <w:rPr>
          <w:b/>
          <w:color w:val="000000"/>
        </w:rPr>
        <w:t xml:space="preserve"> ИПА II</w:t>
      </w:r>
    </w:p>
    <w:p w14:paraId="69EE5D7B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</w:t>
      </w:r>
      <w:r>
        <w:rPr>
          <w:color w:val="000000"/>
        </w:rPr>
        <w:t>ан</w:t>
      </w:r>
      <w:proofErr w:type="spellEnd"/>
      <w:r>
        <w:rPr>
          <w:color w:val="000000"/>
        </w:rPr>
        <w:t xml:space="preserve"> 21.</w:t>
      </w:r>
    </w:p>
    <w:p w14:paraId="78852992" w14:textId="77777777" w:rsidR="001F7151" w:rsidRDefault="001B11AB">
      <w:pPr>
        <w:spacing w:after="150"/>
      </w:pPr>
      <w:proofErr w:type="spellStart"/>
      <w:r>
        <w:rPr>
          <w:color w:val="000000"/>
        </w:rPr>
        <w:t>Међусобна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обавезе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праћењe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вредновањe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крајњег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координацијом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вредновањем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извештавањем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акција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акти</w:t>
      </w:r>
      <w:r>
        <w:rPr>
          <w:color w:val="000000"/>
        </w:rPr>
        <w:t>вности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ближе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споразумом</w:t>
      </w:r>
      <w:proofErr w:type="spellEnd"/>
      <w:r>
        <w:rPr>
          <w:color w:val="000000"/>
        </w:rPr>
        <w:t>.</w:t>
      </w:r>
    </w:p>
    <w:p w14:paraId="2798C9D7" w14:textId="77777777" w:rsidR="001F7151" w:rsidRDefault="001B11AB">
      <w:pPr>
        <w:spacing w:after="150"/>
      </w:pPr>
      <w:proofErr w:type="spellStart"/>
      <w:r>
        <w:rPr>
          <w:color w:val="000000"/>
        </w:rPr>
        <w:t>Међусобна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обавезе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t xml:space="preserve">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припремом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координацијом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вредновањем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lastRenderedPageBreak/>
        <w:t>извештавањем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операција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ближе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споразумом</w:t>
      </w:r>
      <w:proofErr w:type="spellEnd"/>
      <w:r>
        <w:rPr>
          <w:color w:val="000000"/>
        </w:rPr>
        <w:t>.</w:t>
      </w:r>
    </w:p>
    <w:p w14:paraId="2B840410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Споразум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крајњим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</w:t>
      </w:r>
      <w:r>
        <w:rPr>
          <w:b/>
          <w:color w:val="000000"/>
        </w:rPr>
        <w:t>маоцима</w:t>
      </w:r>
      <w:proofErr w:type="spellEnd"/>
    </w:p>
    <w:p w14:paraId="029CB42E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22.</w:t>
      </w:r>
    </w:p>
    <w:p w14:paraId="50B8FE6F" w14:textId="77777777" w:rsidR="001F7151" w:rsidRDefault="001B11AB">
      <w:pPr>
        <w:spacing w:after="150"/>
      </w:pPr>
      <w:proofErr w:type="spellStart"/>
      <w:r>
        <w:rPr>
          <w:color w:val="000000"/>
        </w:rPr>
        <w:t>Споразуми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закључују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уговарање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крајњег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крајњег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примаоца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одредбама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годишњи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акције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</w:t>
      </w:r>
      <w:r>
        <w:rPr>
          <w:color w:val="000000"/>
        </w:rPr>
        <w:t>вори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</w:t>
      </w:r>
    </w:p>
    <w:p w14:paraId="6405CB3B" w14:textId="77777777" w:rsidR="001F7151" w:rsidRDefault="001B11AB">
      <w:pPr>
        <w:spacing w:after="150"/>
      </w:pPr>
      <w:proofErr w:type="spellStart"/>
      <w:r>
        <w:rPr>
          <w:color w:val="000000"/>
        </w:rPr>
        <w:t>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акционим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акцијама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дефинисан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</w:t>
      </w:r>
      <w:proofErr w:type="spellEnd"/>
      <w:r>
        <w:rPr>
          <w:color w:val="000000"/>
        </w:rPr>
        <w:t xml:space="preserve"> и/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прималац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планира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суфинансирање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онда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ближе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</w:t>
      </w:r>
      <w:proofErr w:type="spellEnd"/>
      <w:r>
        <w:rPr>
          <w:color w:val="000000"/>
        </w:rPr>
        <w:t xml:space="preserve"> и/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прималац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планира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суфинансирање</w:t>
      </w:r>
      <w:proofErr w:type="spellEnd"/>
      <w:r>
        <w:rPr>
          <w:color w:val="000000"/>
        </w:rPr>
        <w:t>.</w:t>
      </w:r>
    </w:p>
    <w:p w14:paraId="4D527E49" w14:textId="77777777" w:rsidR="001F7151" w:rsidRDefault="001B11AB">
      <w:pPr>
        <w:spacing w:after="150"/>
      </w:pPr>
      <w:proofErr w:type="spellStart"/>
      <w:r>
        <w:rPr>
          <w:color w:val="000000"/>
        </w:rPr>
        <w:t>Споразумом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ближе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начин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</w:t>
      </w:r>
      <w:proofErr w:type="spellEnd"/>
      <w:r>
        <w:rPr>
          <w:color w:val="000000"/>
        </w:rPr>
        <w:t xml:space="preserve"> и/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прималац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планира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додатне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непредвиђене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трошкове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надокнаду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непрописно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утрошених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>.</w:t>
      </w:r>
    </w:p>
    <w:p w14:paraId="70C386EA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Уређивање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међусобних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односа</w:t>
      </w:r>
      <w:proofErr w:type="spellEnd"/>
      <w:r>
        <w:rPr>
          <w:b/>
          <w:color w:val="000000"/>
        </w:rPr>
        <w:t xml:space="preserve"> у </w:t>
      </w:r>
      <w:proofErr w:type="spellStart"/>
      <w:r>
        <w:rPr>
          <w:b/>
          <w:color w:val="000000"/>
        </w:rPr>
        <w:t>оквиру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оперативне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структуре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управљање</w:t>
      </w:r>
      <w:proofErr w:type="spellEnd"/>
      <w:r>
        <w:rPr>
          <w:b/>
          <w:color w:val="000000"/>
        </w:rPr>
        <w:t xml:space="preserve"> ИПАРД </w:t>
      </w:r>
      <w:proofErr w:type="spellStart"/>
      <w:r>
        <w:rPr>
          <w:b/>
          <w:color w:val="000000"/>
        </w:rPr>
        <w:t>програмом</w:t>
      </w:r>
      <w:proofErr w:type="spellEnd"/>
    </w:p>
    <w:p w14:paraId="181BBB64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23.</w:t>
      </w:r>
    </w:p>
    <w:p w14:paraId="7AF0B2E2" w14:textId="77777777" w:rsidR="001F7151" w:rsidRDefault="001B11AB">
      <w:pPr>
        <w:spacing w:after="150"/>
      </w:pPr>
      <w:proofErr w:type="spellStart"/>
      <w:r>
        <w:rPr>
          <w:color w:val="000000"/>
        </w:rPr>
        <w:t>Начин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ближег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међусобних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програмом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сектор</w:t>
      </w:r>
      <w:r>
        <w:rPr>
          <w:color w:val="000000"/>
        </w:rPr>
        <w:t>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споразумом</w:t>
      </w:r>
      <w:proofErr w:type="spellEnd"/>
      <w:r>
        <w:rPr>
          <w:color w:val="000000"/>
        </w:rPr>
        <w:t>.</w:t>
      </w:r>
    </w:p>
    <w:p w14:paraId="7F0B73D8" w14:textId="77777777" w:rsidR="001F7151" w:rsidRDefault="001B11AB">
      <w:pPr>
        <w:spacing w:after="150"/>
      </w:pPr>
      <w:proofErr w:type="spellStart"/>
      <w:r>
        <w:rPr>
          <w:color w:val="000000"/>
        </w:rPr>
        <w:t>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ИПАРД </w:t>
      </w:r>
      <w:proofErr w:type="spellStart"/>
      <w:r>
        <w:rPr>
          <w:color w:val="000000"/>
        </w:rPr>
        <w:t>програмом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утврђују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посебним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споразумима</w:t>
      </w:r>
      <w:proofErr w:type="spellEnd"/>
      <w:r>
        <w:rPr>
          <w:color w:val="000000"/>
        </w:rPr>
        <w:t>.</w:t>
      </w:r>
    </w:p>
    <w:p w14:paraId="75682D76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Процедуре</w:t>
      </w:r>
      <w:proofErr w:type="spellEnd"/>
      <w:r>
        <w:rPr>
          <w:b/>
          <w:color w:val="000000"/>
        </w:rPr>
        <w:t xml:space="preserve"> у </w:t>
      </w:r>
      <w:proofErr w:type="spellStart"/>
      <w:r>
        <w:rPr>
          <w:b/>
          <w:color w:val="000000"/>
        </w:rPr>
        <w:t>вези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програмирањем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спровођењем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праћењем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вредновањем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извештавањем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програмима</w:t>
      </w:r>
      <w:proofErr w:type="spellEnd"/>
    </w:p>
    <w:p w14:paraId="38A4FBC8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t>24.</w:t>
      </w:r>
    </w:p>
    <w:p w14:paraId="2C5C017F" w14:textId="77777777" w:rsidR="001F7151" w:rsidRDefault="001B11AB">
      <w:pPr>
        <w:spacing w:after="150"/>
      </w:pP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делотворног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ефикасног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процеси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вредновања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спроводе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одговарајућим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процедурама</w:t>
      </w:r>
      <w:proofErr w:type="spellEnd"/>
      <w:r>
        <w:rPr>
          <w:color w:val="000000"/>
        </w:rPr>
        <w:t>.</w:t>
      </w:r>
    </w:p>
    <w:p w14:paraId="60B236CF" w14:textId="77777777" w:rsidR="001F7151" w:rsidRDefault="001B11AB">
      <w:pPr>
        <w:spacing w:after="150"/>
      </w:pP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потврђује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програмирањем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спровођењем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праћењем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вредновањем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извештавањем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и </w:t>
      </w:r>
      <w:proofErr w:type="spellStart"/>
      <w:r>
        <w:rPr>
          <w:color w:val="000000"/>
        </w:rPr>
        <w:t>иницира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доношење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процедуре</w:t>
      </w:r>
      <w:proofErr w:type="spellEnd"/>
      <w:r>
        <w:rPr>
          <w:color w:val="000000"/>
        </w:rPr>
        <w:t>.</w:t>
      </w:r>
    </w:p>
    <w:p w14:paraId="2FED7C97" w14:textId="77777777" w:rsidR="001F7151" w:rsidRDefault="001B11AB">
      <w:pPr>
        <w:spacing w:after="120"/>
        <w:jc w:val="center"/>
      </w:pPr>
      <w:r>
        <w:rPr>
          <w:color w:val="000000"/>
        </w:rPr>
        <w:t>VII. ПРОВЕРE У ОКВИРУ ИПА II</w:t>
      </w:r>
    </w:p>
    <w:p w14:paraId="44D17B15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Проверe</w:t>
      </w:r>
      <w:proofErr w:type="spellEnd"/>
    </w:p>
    <w:p w14:paraId="336BA062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25.</w:t>
      </w:r>
    </w:p>
    <w:p w14:paraId="42F49B94" w14:textId="77777777" w:rsidR="001F7151" w:rsidRDefault="001B11AB">
      <w:pPr>
        <w:spacing w:after="150"/>
      </w:pPr>
      <w:proofErr w:type="spellStart"/>
      <w:r>
        <w:rPr>
          <w:color w:val="000000"/>
        </w:rPr>
        <w:lastRenderedPageBreak/>
        <w:t>Од</w:t>
      </w:r>
      <w:r>
        <w:rPr>
          <w:color w:val="000000"/>
        </w:rPr>
        <w:t>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ЕУ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3.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могу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документационе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провере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провере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</w:t>
      </w:r>
      <w:proofErr w:type="spellEnd"/>
      <w:r>
        <w:rPr>
          <w:color w:val="000000"/>
        </w:rPr>
        <w:t xml:space="preserve">. 8, 12. и 16.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</w:t>
      </w:r>
      <w:r>
        <w:rPr>
          <w:color w:val="000000"/>
        </w:rPr>
        <w:t>аоца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примаоца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водећих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надлежности</w:t>
      </w:r>
      <w:proofErr w:type="spellEnd"/>
      <w:r>
        <w:rPr>
          <w:color w:val="000000"/>
        </w:rPr>
        <w:t>.</w:t>
      </w:r>
    </w:p>
    <w:p w14:paraId="3D015DA6" w14:textId="77777777" w:rsidR="001F7151" w:rsidRDefault="001B11AB">
      <w:pPr>
        <w:spacing w:after="150"/>
      </w:pPr>
      <w:proofErr w:type="spellStart"/>
      <w:r>
        <w:rPr>
          <w:color w:val="000000"/>
        </w:rPr>
        <w:t>Одговорна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</w:t>
      </w:r>
      <w:proofErr w:type="spellEnd"/>
      <w:r>
        <w:rPr>
          <w:color w:val="000000"/>
        </w:rPr>
        <w:t xml:space="preserve">. 8, 12. и 16.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могу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</w:t>
      </w:r>
      <w:r>
        <w:rPr>
          <w:color w:val="000000"/>
        </w:rPr>
        <w:t>ументационе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провере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провере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</w:t>
      </w:r>
      <w:proofErr w:type="spellEnd"/>
      <w:r>
        <w:rPr>
          <w:color w:val="000000"/>
        </w:rPr>
        <w:t xml:space="preserve">. 8, 12. и 16.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примаоца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водећих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</w:t>
      </w:r>
      <w:r>
        <w:rPr>
          <w:color w:val="000000"/>
        </w:rPr>
        <w:t>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надлежности</w:t>
      </w:r>
      <w:proofErr w:type="spellEnd"/>
      <w:r>
        <w:rPr>
          <w:color w:val="000000"/>
        </w:rPr>
        <w:t>.</w:t>
      </w:r>
    </w:p>
    <w:p w14:paraId="78727DD2" w14:textId="77777777" w:rsidR="001F7151" w:rsidRDefault="001B11AB">
      <w:pPr>
        <w:spacing w:after="150"/>
      </w:pP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сузбијање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поступању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29.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административне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</w:t>
      </w:r>
      <w:proofErr w:type="spellEnd"/>
      <w:r>
        <w:rPr>
          <w:color w:val="000000"/>
        </w:rPr>
        <w:t xml:space="preserve">. 8, 12. и 16.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</w:t>
      </w:r>
      <w:r>
        <w:rPr>
          <w:color w:val="000000"/>
        </w:rPr>
        <w:t>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прималаца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прималаца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водећих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пријављених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>.</w:t>
      </w:r>
    </w:p>
    <w:p w14:paraId="5B51DD4B" w14:textId="77777777" w:rsidR="001F7151" w:rsidRDefault="001B11AB">
      <w:pPr>
        <w:spacing w:after="150"/>
      </w:pPr>
      <w:proofErr w:type="spellStart"/>
      <w:r>
        <w:rPr>
          <w:color w:val="000000"/>
        </w:rPr>
        <w:t>Одговорна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3.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тел</w:t>
      </w:r>
      <w:r>
        <w:rPr>
          <w:color w:val="000000"/>
        </w:rPr>
        <w:t>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</w:t>
      </w:r>
      <w:proofErr w:type="spellEnd"/>
      <w:r>
        <w:rPr>
          <w:color w:val="000000"/>
        </w:rPr>
        <w:t xml:space="preserve">. 8, 12. и 16.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водећи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подлежу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провери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ревизији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задужен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Европска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комисија</w:t>
      </w:r>
      <w:proofErr w:type="spellEnd"/>
      <w:r>
        <w:rPr>
          <w:color w:val="000000"/>
        </w:rPr>
        <w:t xml:space="preserve">, OLAF и </w:t>
      </w:r>
      <w:proofErr w:type="spellStart"/>
      <w:r>
        <w:rPr>
          <w:color w:val="000000"/>
        </w:rPr>
        <w:t>Европски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чланом</w:t>
      </w:r>
      <w:proofErr w:type="spellEnd"/>
      <w:r>
        <w:rPr>
          <w:color w:val="000000"/>
        </w:rPr>
        <w:t xml:space="preserve"> 50. </w:t>
      </w:r>
      <w:proofErr w:type="spellStart"/>
      <w:r>
        <w:rPr>
          <w:color w:val="000000"/>
        </w:rPr>
        <w:t>Оквирног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>.</w:t>
      </w:r>
    </w:p>
    <w:p w14:paraId="6EA377C3" w14:textId="77777777" w:rsidR="001F7151" w:rsidRDefault="001B11AB">
      <w:pPr>
        <w:spacing w:after="150"/>
      </w:pP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</w:t>
      </w:r>
      <w:proofErr w:type="spellEnd"/>
      <w:r>
        <w:rPr>
          <w:color w:val="000000"/>
        </w:rPr>
        <w:t xml:space="preserve">. 8, 12. и 16.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водећи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представницима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</w:t>
      </w:r>
      <w:proofErr w:type="spellEnd"/>
      <w:r>
        <w:rPr>
          <w:color w:val="000000"/>
        </w:rPr>
        <w:t xml:space="preserve">. 1, 2, 3. и 4.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обезбеде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приступ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запосленима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радним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просториј</w:t>
      </w:r>
      <w:r>
        <w:rPr>
          <w:color w:val="000000"/>
        </w:rPr>
        <w:t>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релевантној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II,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одредбама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</w:t>
      </w:r>
      <w:proofErr w:type="spellEnd"/>
      <w:r>
        <w:rPr>
          <w:color w:val="000000"/>
        </w:rPr>
        <w:t xml:space="preserve">. 20, 21. и 23.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крајњим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22.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</w:t>
      </w:r>
    </w:p>
    <w:p w14:paraId="103654CD" w14:textId="77777777" w:rsidR="001F7151" w:rsidRDefault="001B11AB">
      <w:pPr>
        <w:spacing w:after="150"/>
      </w:pP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</w:t>
      </w:r>
      <w:r>
        <w:rPr>
          <w:color w:val="000000"/>
        </w:rPr>
        <w:t>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</w:t>
      </w:r>
      <w:proofErr w:type="spellEnd"/>
      <w:r>
        <w:rPr>
          <w:color w:val="000000"/>
        </w:rPr>
        <w:t xml:space="preserve">. 8, 12. и 16.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водећи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чувају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одредбама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</w:t>
      </w:r>
      <w:r>
        <w:rPr>
          <w:color w:val="000000"/>
        </w:rPr>
        <w:t>писаних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и ИПАРД </w:t>
      </w:r>
      <w:proofErr w:type="spellStart"/>
      <w:r>
        <w:rPr>
          <w:color w:val="000000"/>
        </w:rPr>
        <w:t>Секторског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ИПА  II.</w:t>
      </w:r>
      <w:proofErr w:type="gramEnd"/>
    </w:p>
    <w:p w14:paraId="0F5FF1C0" w14:textId="77777777" w:rsidR="001F7151" w:rsidRDefault="001B11AB">
      <w:pPr>
        <w:spacing w:after="120"/>
        <w:jc w:val="center"/>
      </w:pPr>
      <w:r>
        <w:rPr>
          <w:color w:val="000000"/>
        </w:rPr>
        <w:t>VIII. ФИНАНСИЈСКО УПРАВЉАЊЕ И КОНТРОЛА И ИНТЕРНА РЕВИЗИЈА</w:t>
      </w:r>
    </w:p>
    <w:p w14:paraId="6ECA0BD8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lastRenderedPageBreak/>
        <w:t>Финансијско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управљање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контрола</w:t>
      </w:r>
      <w:proofErr w:type="spellEnd"/>
    </w:p>
    <w:p w14:paraId="5835470B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26.</w:t>
      </w:r>
    </w:p>
    <w:p w14:paraId="0EF3484A" w14:textId="77777777" w:rsidR="001F7151" w:rsidRDefault="001B11AB">
      <w:pPr>
        <w:spacing w:after="150"/>
      </w:pPr>
      <w:r>
        <w:rPr>
          <w:color w:val="000000"/>
        </w:rPr>
        <w:t xml:space="preserve">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</w:t>
      </w:r>
      <w:r>
        <w:rPr>
          <w:color w:val="000000"/>
        </w:rPr>
        <w:t>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ЕУ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одговорна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ЕУ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дужни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успоставе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>.</w:t>
      </w:r>
    </w:p>
    <w:p w14:paraId="262909D0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Интерна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ревизија</w:t>
      </w:r>
      <w:proofErr w:type="spellEnd"/>
    </w:p>
    <w:p w14:paraId="0F6A3C9E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27.</w:t>
      </w:r>
    </w:p>
    <w:p w14:paraId="79A43AE2" w14:textId="77777777" w:rsidR="001F7151" w:rsidRDefault="001B11AB">
      <w:pPr>
        <w:spacing w:after="150"/>
      </w:pPr>
      <w:proofErr w:type="spellStart"/>
      <w:r>
        <w:rPr>
          <w:color w:val="000000"/>
        </w:rPr>
        <w:t>Интерну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ревизију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обављају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органима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службама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успостављени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буџетски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>.</w:t>
      </w:r>
    </w:p>
    <w:p w14:paraId="2C73E6DD" w14:textId="77777777" w:rsidR="001F7151" w:rsidRDefault="001B11AB">
      <w:pPr>
        <w:spacing w:after="150"/>
      </w:pPr>
      <w:proofErr w:type="spellStart"/>
      <w:r>
        <w:rPr>
          <w:color w:val="000000"/>
        </w:rPr>
        <w:t>Интерни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става</w:t>
      </w:r>
      <w:proofErr w:type="spellEnd"/>
      <w:r>
        <w:rPr>
          <w:color w:val="000000"/>
        </w:rPr>
        <w:t xml:space="preserve"> 1.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руководиоцу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субјекта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руководиоцу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>.</w:t>
      </w:r>
    </w:p>
    <w:p w14:paraId="756C8260" w14:textId="77777777" w:rsidR="001F7151" w:rsidRDefault="001B11AB">
      <w:pPr>
        <w:spacing w:after="150"/>
      </w:pPr>
      <w:proofErr w:type="spellStart"/>
      <w:r>
        <w:rPr>
          <w:color w:val="000000"/>
        </w:rPr>
        <w:t>Руководилац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</w:t>
      </w:r>
      <w:r>
        <w:rPr>
          <w:color w:val="000000"/>
        </w:rPr>
        <w:t>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копију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изводе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>.</w:t>
      </w:r>
    </w:p>
    <w:p w14:paraId="5ED291C3" w14:textId="77777777" w:rsidR="001F7151" w:rsidRDefault="001B11AB">
      <w:pPr>
        <w:spacing w:after="120"/>
        <w:jc w:val="center"/>
      </w:pPr>
      <w:r>
        <w:rPr>
          <w:color w:val="000000"/>
        </w:rPr>
        <w:t>IX. УПРАВЉАЊЕ НЕПРАВИЛНОСТИМА</w:t>
      </w:r>
    </w:p>
    <w:p w14:paraId="4F2ECD77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Неправилности</w:t>
      </w:r>
      <w:proofErr w:type="spellEnd"/>
    </w:p>
    <w:p w14:paraId="518D3016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28.</w:t>
      </w:r>
    </w:p>
    <w:p w14:paraId="307A9E60" w14:textId="77777777" w:rsidR="001F7151" w:rsidRDefault="001B11AB">
      <w:pPr>
        <w:spacing w:after="150"/>
      </w:pP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успостављање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подношење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извештаја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комисији</w:t>
      </w:r>
      <w:proofErr w:type="spellEnd"/>
      <w:r>
        <w:rPr>
          <w:color w:val="000000"/>
        </w:rPr>
        <w:t>.</w:t>
      </w:r>
    </w:p>
    <w:p w14:paraId="6B1A8F4E" w14:textId="77777777" w:rsidR="001F7151" w:rsidRDefault="001B11AB">
      <w:pPr>
        <w:spacing w:after="150"/>
      </w:pPr>
      <w:proofErr w:type="spellStart"/>
      <w:r>
        <w:rPr>
          <w:color w:val="000000"/>
        </w:rPr>
        <w:t>Национални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обавезујуће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инструкције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крајњим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примаоцима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</w:t>
      </w:r>
      <w:r>
        <w:rPr>
          <w:color w:val="000000"/>
        </w:rPr>
        <w:t>сницима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водећим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предузети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спречавања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сузбијања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>.</w:t>
      </w:r>
    </w:p>
    <w:p w14:paraId="74F899A5" w14:textId="77777777" w:rsidR="001F7151" w:rsidRDefault="001B11AB">
      <w:pPr>
        <w:spacing w:after="150"/>
      </w:pPr>
      <w:proofErr w:type="spellStart"/>
      <w:r>
        <w:rPr>
          <w:color w:val="000000"/>
        </w:rPr>
        <w:t>Државни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запослени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</w:t>
      </w:r>
      <w:r>
        <w:rPr>
          <w:color w:val="000000"/>
        </w:rPr>
        <w:t>јаве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одступање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недоследност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кршење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прописа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изазива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основану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сумњу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дошло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преваре</w:t>
      </w:r>
      <w:proofErr w:type="spellEnd"/>
      <w:r>
        <w:rPr>
          <w:color w:val="000000"/>
        </w:rPr>
        <w:t>.</w:t>
      </w:r>
    </w:p>
    <w:p w14:paraId="002B47F4" w14:textId="77777777" w:rsidR="001F7151" w:rsidRDefault="001B11AB">
      <w:pPr>
        <w:spacing w:after="150"/>
      </w:pPr>
      <w:proofErr w:type="spellStart"/>
      <w:r>
        <w:rPr>
          <w:color w:val="000000"/>
        </w:rPr>
        <w:t>Државни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запослени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телима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укљученим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дужни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потпишу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r>
        <w:rPr>
          <w:color w:val="000000"/>
        </w:rPr>
        <w:t>јаву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упознати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појмом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пријављивања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>.</w:t>
      </w:r>
    </w:p>
    <w:p w14:paraId="17741C9B" w14:textId="77777777" w:rsidR="001F7151" w:rsidRDefault="001B11AB">
      <w:pPr>
        <w:spacing w:after="150"/>
      </w:pPr>
      <w:proofErr w:type="spellStart"/>
      <w:r>
        <w:rPr>
          <w:color w:val="000000"/>
        </w:rPr>
        <w:lastRenderedPageBreak/>
        <w:t>Начин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пријављивања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поступања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споразумом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спровођењу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20.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оперативним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21.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процедурама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24.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>.</w:t>
      </w:r>
    </w:p>
    <w:p w14:paraId="5C7A2C4B" w14:textId="77777777" w:rsidR="001F7151" w:rsidRDefault="001B11AB">
      <w:pPr>
        <w:spacing w:after="150"/>
      </w:pPr>
      <w:proofErr w:type="spellStart"/>
      <w:r>
        <w:rPr>
          <w:color w:val="000000"/>
        </w:rPr>
        <w:t>Против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запосленог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трећег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пријави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току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покренути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дисциплински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донети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решење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престанку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отказ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раду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предузети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негативно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утиче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радно-правни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статус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поднете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пријаве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узбуњивача</w:t>
      </w:r>
      <w:proofErr w:type="spellEnd"/>
      <w:r>
        <w:rPr>
          <w:color w:val="000000"/>
        </w:rPr>
        <w:t xml:space="preserve">. и </w:t>
      </w:r>
      <w:proofErr w:type="spellStart"/>
      <w:r>
        <w:rPr>
          <w:color w:val="000000"/>
        </w:rPr>
        <w:t>другим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прописима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узбуњивача</w:t>
      </w:r>
      <w:proofErr w:type="spellEnd"/>
      <w:r>
        <w:rPr>
          <w:color w:val="000000"/>
        </w:rPr>
        <w:t>.</w:t>
      </w:r>
    </w:p>
    <w:p w14:paraId="5602141D" w14:textId="77777777" w:rsidR="001F7151" w:rsidRDefault="001B11AB">
      <w:pPr>
        <w:spacing w:after="150"/>
      </w:pPr>
      <w:proofErr w:type="spellStart"/>
      <w:r>
        <w:rPr>
          <w:color w:val="000000"/>
        </w:rPr>
        <w:t>Идентитет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запосленог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трећег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пријави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сумњу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чува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тајности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прописима</w:t>
      </w:r>
      <w:proofErr w:type="spellEnd"/>
      <w:r>
        <w:rPr>
          <w:color w:val="000000"/>
        </w:rPr>
        <w:t>.</w:t>
      </w:r>
    </w:p>
    <w:p w14:paraId="28CA8AE8" w14:textId="77777777" w:rsidR="001F7151" w:rsidRDefault="001B11AB">
      <w:pPr>
        <w:spacing w:after="150"/>
      </w:pPr>
      <w:proofErr w:type="spellStart"/>
      <w:r>
        <w:rPr>
          <w:color w:val="000000"/>
        </w:rPr>
        <w:t>Сви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акције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њих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уследили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одговарајући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подлежу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надзору</w:t>
      </w:r>
      <w:proofErr w:type="spellEnd"/>
      <w:r>
        <w:rPr>
          <w:color w:val="000000"/>
        </w:rPr>
        <w:t xml:space="preserve"> и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укључујући</w:t>
      </w:r>
      <w:proofErr w:type="spellEnd"/>
      <w:r>
        <w:rPr>
          <w:color w:val="000000"/>
        </w:rPr>
        <w:t xml:space="preserve"> у и </w:t>
      </w:r>
      <w:proofErr w:type="spellStart"/>
      <w:r>
        <w:rPr>
          <w:color w:val="000000"/>
        </w:rPr>
        <w:t>контроле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канцеларија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борбу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против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 (OLAF).</w:t>
      </w:r>
    </w:p>
    <w:p w14:paraId="7D3FAF1C" w14:textId="77777777" w:rsidR="001F7151" w:rsidRDefault="001B11AB">
      <w:pPr>
        <w:spacing w:after="150"/>
      </w:pPr>
      <w:proofErr w:type="spellStart"/>
      <w:r>
        <w:rPr>
          <w:color w:val="000000"/>
        </w:rPr>
        <w:t>Уз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претходно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обавештење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одговарајућих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овлашћени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заступници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представници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</w:t>
      </w:r>
      <w:r>
        <w:rPr>
          <w:color w:val="000000"/>
        </w:rPr>
        <w:t>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комисије</w:t>
      </w:r>
      <w:proofErr w:type="spellEnd"/>
      <w:r>
        <w:rPr>
          <w:color w:val="000000"/>
        </w:rPr>
        <w:t xml:space="preserve"> и ОLAF </w:t>
      </w:r>
      <w:proofErr w:type="spellStart"/>
      <w:r>
        <w:rPr>
          <w:color w:val="000000"/>
        </w:rPr>
        <w:t>имају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техничке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финансијске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OLAF </w:t>
      </w:r>
      <w:proofErr w:type="spellStart"/>
      <w:r>
        <w:rPr>
          <w:color w:val="000000"/>
        </w:rPr>
        <w:t>могу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сматрати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неопходним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акције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уговора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укључујући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посете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локацијама</w:t>
      </w:r>
      <w:proofErr w:type="spellEnd"/>
      <w:r>
        <w:rPr>
          <w:color w:val="000000"/>
        </w:rPr>
        <w:t xml:space="preserve"> и у </w:t>
      </w:r>
      <w:proofErr w:type="spellStart"/>
      <w:r>
        <w:rPr>
          <w:color w:val="000000"/>
        </w:rPr>
        <w:t>просторијама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</w:t>
      </w:r>
      <w:r>
        <w:rPr>
          <w:color w:val="000000"/>
        </w:rPr>
        <w:t>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</w:t>
      </w:r>
    </w:p>
    <w:p w14:paraId="0F2DB44B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Тело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сузбијање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неправилности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превара</w:t>
      </w:r>
      <w:proofErr w:type="spellEnd"/>
      <w:r>
        <w:rPr>
          <w:b/>
          <w:color w:val="000000"/>
        </w:rPr>
        <w:t xml:space="preserve"> у </w:t>
      </w:r>
      <w:proofErr w:type="spellStart"/>
      <w:r>
        <w:rPr>
          <w:b/>
          <w:color w:val="000000"/>
        </w:rPr>
        <w:t>поступању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финансијским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средствима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Европске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уније</w:t>
      </w:r>
      <w:proofErr w:type="spellEnd"/>
    </w:p>
    <w:p w14:paraId="676A631B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29.</w:t>
      </w:r>
    </w:p>
    <w:p w14:paraId="7768F60C" w14:textId="77777777" w:rsidR="001F7151" w:rsidRDefault="001B11AB">
      <w:pPr>
        <w:spacing w:after="150"/>
      </w:pP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сузбијање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поступању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унутрашња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јединица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м</w:t>
      </w:r>
      <w:r>
        <w:rPr>
          <w:color w:val="000000"/>
        </w:rPr>
        <w:t>инистарству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предузимање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интереса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>.</w:t>
      </w:r>
    </w:p>
    <w:p w14:paraId="10B41223" w14:textId="77777777" w:rsidR="001F7151" w:rsidRDefault="001B11AB">
      <w:pPr>
        <w:spacing w:after="150"/>
      </w:pPr>
      <w:proofErr w:type="spellStart"/>
      <w:r>
        <w:rPr>
          <w:color w:val="000000"/>
        </w:rPr>
        <w:t>Послови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>:</w:t>
      </w:r>
    </w:p>
    <w:p w14:paraId="67289238" w14:textId="77777777" w:rsidR="001F7151" w:rsidRDefault="001B11AB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правних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администрати</w:t>
      </w:r>
      <w:r>
        <w:rPr>
          <w:color w:val="000000"/>
        </w:rPr>
        <w:t>вних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оперативних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усмерених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сузбијање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поступању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уније</w:t>
      </w:r>
      <w:proofErr w:type="spellEnd"/>
      <w:r>
        <w:rPr>
          <w:color w:val="000000"/>
        </w:rPr>
        <w:t>;</w:t>
      </w:r>
      <w:proofErr w:type="gramEnd"/>
    </w:p>
    <w:p w14:paraId="1A7E4F74" w14:textId="77777777" w:rsidR="001F7151" w:rsidRDefault="001B11AB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административних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пријава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сумњи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утврђивањe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чињеница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доношења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одл</w:t>
      </w:r>
      <w:r>
        <w:rPr>
          <w:color w:val="000000"/>
        </w:rPr>
        <w:t>уке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покретањe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санкционисања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злоупотреба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поступању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уније</w:t>
      </w:r>
      <w:proofErr w:type="spellEnd"/>
      <w:r>
        <w:rPr>
          <w:color w:val="000000"/>
        </w:rPr>
        <w:t>;</w:t>
      </w:r>
      <w:proofErr w:type="gramEnd"/>
    </w:p>
    <w:p w14:paraId="7ABAD833" w14:textId="77777777" w:rsidR="001F7151" w:rsidRDefault="001B11AB">
      <w:pPr>
        <w:spacing w:after="150"/>
      </w:pPr>
      <w:r>
        <w:rPr>
          <w:color w:val="000000"/>
        </w:rPr>
        <w:lastRenderedPageBreak/>
        <w:t xml:space="preserve">3) </w:t>
      </w:r>
      <w:proofErr w:type="spellStart"/>
      <w:r>
        <w:rPr>
          <w:color w:val="000000"/>
        </w:rPr>
        <w:t>утврђивање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могућих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слабости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систему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Републици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</w:t>
      </w:r>
      <w:proofErr w:type="gramStart"/>
      <w:r>
        <w:rPr>
          <w:color w:val="000000"/>
        </w:rPr>
        <w:t>II;</w:t>
      </w:r>
      <w:proofErr w:type="gramEnd"/>
    </w:p>
    <w:p w14:paraId="6D050C2B" w14:textId="77777777" w:rsidR="001F7151" w:rsidRDefault="001B11AB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остваривање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оперативне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техничке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телима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систему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ЕУ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 и OLAF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прикупљања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информација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доказима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утврђивањем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чињеница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покретањ</w:t>
      </w:r>
      <w:r>
        <w:rPr>
          <w:color w:val="000000"/>
        </w:rPr>
        <w:t>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санкционисања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злоупотреба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поступању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органа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институција</w:t>
      </w:r>
      <w:proofErr w:type="spellEnd"/>
      <w:r>
        <w:rPr>
          <w:color w:val="000000"/>
        </w:rPr>
        <w:t>;</w:t>
      </w:r>
      <w:proofErr w:type="gramEnd"/>
    </w:p>
    <w:p w14:paraId="75B0C055" w14:textId="77777777" w:rsidR="001F7151" w:rsidRDefault="001B11AB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размену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података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случајевима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поступању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</w:t>
      </w:r>
      <w:r>
        <w:rPr>
          <w:color w:val="000000"/>
        </w:rPr>
        <w:t>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телима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мрежи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сузбијање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OLAF;</w:t>
      </w:r>
      <w:proofErr w:type="gramEnd"/>
    </w:p>
    <w:p w14:paraId="18CF80AE" w14:textId="77777777" w:rsidR="001F7151" w:rsidRDefault="001B11AB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пружање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административно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техничке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логистичке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подршке</w:t>
      </w:r>
      <w:proofErr w:type="spellEnd"/>
      <w:r>
        <w:rPr>
          <w:color w:val="000000"/>
        </w:rPr>
        <w:t xml:space="preserve"> OLAF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Србије</w:t>
      </w:r>
      <w:proofErr w:type="spellEnd"/>
      <w:r>
        <w:rPr>
          <w:color w:val="000000"/>
        </w:rPr>
        <w:t>;</w:t>
      </w:r>
      <w:proofErr w:type="gramEnd"/>
    </w:p>
    <w:p w14:paraId="6B885A2A" w14:textId="77777777" w:rsidR="001F7151" w:rsidRDefault="001B11AB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праћење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истрага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судских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случајевима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</w:t>
      </w:r>
      <w:r>
        <w:rPr>
          <w:color w:val="000000"/>
        </w:rPr>
        <w:t>оказане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извештавање</w:t>
      </w:r>
      <w:proofErr w:type="spellEnd"/>
      <w:r>
        <w:rPr>
          <w:color w:val="000000"/>
        </w:rPr>
        <w:t xml:space="preserve"> OLAF о </w:t>
      </w:r>
      <w:proofErr w:type="spellStart"/>
      <w:proofErr w:type="gramStart"/>
      <w:r>
        <w:rPr>
          <w:color w:val="000000"/>
        </w:rPr>
        <w:t>њима</w:t>
      </w:r>
      <w:proofErr w:type="spellEnd"/>
      <w:r>
        <w:rPr>
          <w:color w:val="000000"/>
        </w:rPr>
        <w:t>;</w:t>
      </w:r>
      <w:proofErr w:type="gramEnd"/>
    </w:p>
    <w:p w14:paraId="68F7FDFC" w14:textId="77777777" w:rsidR="001F7151" w:rsidRDefault="001B11AB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подршку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мреже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сузбијање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поступању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ЕУ;</w:t>
      </w:r>
      <w:proofErr w:type="gramEnd"/>
    </w:p>
    <w:p w14:paraId="0CD788C9" w14:textId="77777777" w:rsidR="001F7151" w:rsidRDefault="001B11AB">
      <w:pPr>
        <w:spacing w:after="150"/>
      </w:pPr>
      <w:r>
        <w:rPr>
          <w:color w:val="000000"/>
        </w:rPr>
        <w:t xml:space="preserve">9) </w:t>
      </w:r>
      <w:proofErr w:type="spellStart"/>
      <w:r>
        <w:rPr>
          <w:color w:val="000000"/>
        </w:rPr>
        <w:t>координацију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усаглашавањем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прописа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прописима</w:t>
      </w:r>
      <w:proofErr w:type="spellEnd"/>
      <w:r>
        <w:rPr>
          <w:color w:val="000000"/>
        </w:rPr>
        <w:t xml:space="preserve"> ЕУ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</w:t>
      </w:r>
      <w:r>
        <w:rPr>
          <w:color w:val="000000"/>
        </w:rPr>
        <w:t>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интереса</w:t>
      </w:r>
      <w:proofErr w:type="spellEnd"/>
      <w:r>
        <w:rPr>
          <w:color w:val="000000"/>
        </w:rPr>
        <w:t xml:space="preserve"> ЕУ.</w:t>
      </w:r>
    </w:p>
    <w:p w14:paraId="43A75180" w14:textId="77777777" w:rsidR="001F7151" w:rsidRDefault="001B11AB">
      <w:pPr>
        <w:spacing w:after="150"/>
      </w:pPr>
      <w:proofErr w:type="spellStart"/>
      <w:r>
        <w:rPr>
          <w:color w:val="000000"/>
        </w:rPr>
        <w:t>Телo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сузбијање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поступању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чињеница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пријављеним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сумњама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превару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сарађује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одговорним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ЕУ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крајњим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корисницима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примаоцима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омогуће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увид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документацију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сарадњу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места</w:t>
      </w:r>
      <w:proofErr w:type="spellEnd"/>
      <w:r>
        <w:rPr>
          <w:color w:val="000000"/>
        </w:rPr>
        <w:t>.</w:t>
      </w:r>
    </w:p>
    <w:p w14:paraId="04EE641C" w14:textId="77777777" w:rsidR="001F7151" w:rsidRDefault="001B11AB">
      <w:pPr>
        <w:spacing w:after="150"/>
      </w:pPr>
      <w:proofErr w:type="spellStart"/>
      <w:r>
        <w:rPr>
          <w:color w:val="000000"/>
        </w:rPr>
        <w:t>Права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обавезе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</w:t>
      </w:r>
      <w:r>
        <w:rPr>
          <w:color w:val="000000"/>
        </w:rPr>
        <w:t>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Националног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сузбијање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неправилности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превара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поступању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ближе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посебним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споразумом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сарадњи</w:t>
      </w:r>
      <w:proofErr w:type="spellEnd"/>
      <w:r>
        <w:rPr>
          <w:color w:val="000000"/>
        </w:rPr>
        <w:t>.</w:t>
      </w:r>
    </w:p>
    <w:p w14:paraId="48833A06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Повраћај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средстава</w:t>
      </w:r>
      <w:proofErr w:type="spellEnd"/>
    </w:p>
    <w:p w14:paraId="6D55C654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30.</w:t>
      </w:r>
    </w:p>
    <w:p w14:paraId="0EA66FAB" w14:textId="77777777" w:rsidR="001F7151" w:rsidRDefault="001B11AB">
      <w:pPr>
        <w:spacing w:after="150"/>
      </w:pPr>
      <w:proofErr w:type="spellStart"/>
      <w:r>
        <w:rPr>
          <w:color w:val="000000"/>
        </w:rPr>
        <w:t>Корисник</w:t>
      </w:r>
      <w:proofErr w:type="spellEnd"/>
      <w:r>
        <w:rPr>
          <w:color w:val="000000"/>
        </w:rPr>
        <w:t xml:space="preserve"> ИПА II </w:t>
      </w:r>
      <w:proofErr w:type="spellStart"/>
      <w:r>
        <w:rPr>
          <w:color w:val="000000"/>
        </w:rPr>
        <w:t>дужан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t xml:space="preserve">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чланом</w:t>
      </w:r>
      <w:proofErr w:type="spellEnd"/>
      <w:r>
        <w:rPr>
          <w:color w:val="000000"/>
        </w:rPr>
        <w:t xml:space="preserve"> 41. </w:t>
      </w:r>
      <w:proofErr w:type="spellStart"/>
      <w:r>
        <w:rPr>
          <w:color w:val="000000"/>
        </w:rPr>
        <w:t>Оквирног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правилима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инструмента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</w:t>
      </w:r>
      <w:proofErr w:type="spellEnd"/>
      <w:r>
        <w:rPr>
          <w:color w:val="000000"/>
        </w:rPr>
        <w:t xml:space="preserve"> (ИПА II) </w:t>
      </w:r>
      <w:proofErr w:type="spellStart"/>
      <w:r>
        <w:rPr>
          <w:color w:val="000000"/>
        </w:rPr>
        <w:t>изврши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повраћај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непрописно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утрошених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</w:t>
      </w:r>
      <w:r>
        <w:rPr>
          <w:color w:val="000000"/>
        </w:rPr>
        <w:t>дстава</w:t>
      </w:r>
      <w:proofErr w:type="spellEnd"/>
      <w:r>
        <w:rPr>
          <w:color w:val="000000"/>
        </w:rPr>
        <w:t>.</w:t>
      </w:r>
    </w:p>
    <w:p w14:paraId="22169D02" w14:textId="77777777" w:rsidR="001F7151" w:rsidRDefault="001B11AB">
      <w:pPr>
        <w:spacing w:after="150"/>
      </w:pPr>
      <w:proofErr w:type="spellStart"/>
      <w:r>
        <w:rPr>
          <w:color w:val="000000"/>
        </w:rPr>
        <w:lastRenderedPageBreak/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извршена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плаћања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постојао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повраћај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врши</w:t>
      </w:r>
      <w:proofErr w:type="spellEnd"/>
      <w:r>
        <w:rPr>
          <w:color w:val="000000"/>
        </w:rPr>
        <w:t xml:space="preserve">,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споразумима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</w:t>
      </w:r>
      <w:proofErr w:type="spellEnd"/>
      <w:r>
        <w:rPr>
          <w:color w:val="000000"/>
        </w:rPr>
        <w:t xml:space="preserve">. 20 - 23.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процедурама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24.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актима</w:t>
      </w:r>
      <w:proofErr w:type="spellEnd"/>
      <w:r>
        <w:rPr>
          <w:color w:val="000000"/>
        </w:rPr>
        <w:t>.</w:t>
      </w:r>
    </w:p>
    <w:p w14:paraId="58921DCE" w14:textId="77777777" w:rsidR="001F7151" w:rsidRDefault="001B11AB">
      <w:pPr>
        <w:spacing w:after="150"/>
      </w:pPr>
      <w:proofErr w:type="spellStart"/>
      <w:r>
        <w:rPr>
          <w:color w:val="000000"/>
        </w:rPr>
        <w:t>Уговором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</w:t>
      </w:r>
      <w:r>
        <w:rPr>
          <w:color w:val="000000"/>
        </w:rPr>
        <w:t>маоцем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повраћај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непрописно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исплаћених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могућност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пребијања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дуговања</w:t>
      </w:r>
      <w:proofErr w:type="spellEnd"/>
      <w:r>
        <w:rPr>
          <w:color w:val="000000"/>
        </w:rPr>
        <w:t>.</w:t>
      </w:r>
    </w:p>
    <w:p w14:paraId="788E5DFF" w14:textId="77777777" w:rsidR="001F7151" w:rsidRDefault="001B11AB">
      <w:pPr>
        <w:spacing w:after="120"/>
        <w:jc w:val="center"/>
      </w:pPr>
      <w:r>
        <w:rPr>
          <w:color w:val="000000"/>
        </w:rPr>
        <w:t>X. РЕВИЗИЈА</w:t>
      </w:r>
    </w:p>
    <w:p w14:paraId="08B8EAA3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Ревизија</w:t>
      </w:r>
      <w:proofErr w:type="spellEnd"/>
    </w:p>
    <w:p w14:paraId="390E3161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31.</w:t>
      </w:r>
    </w:p>
    <w:p w14:paraId="7089189F" w14:textId="77777777" w:rsidR="001F7151" w:rsidRDefault="001B11AB">
      <w:pPr>
        <w:spacing w:after="150"/>
      </w:pPr>
      <w:proofErr w:type="spellStart"/>
      <w:r>
        <w:rPr>
          <w:color w:val="000000"/>
        </w:rPr>
        <w:t>Ревизију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Европска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Европски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</w:t>
      </w:r>
      <w:proofErr w:type="spellEnd"/>
      <w:r>
        <w:rPr>
          <w:color w:val="000000"/>
        </w:rPr>
        <w:t>.</w:t>
      </w:r>
    </w:p>
    <w:p w14:paraId="5682896A" w14:textId="77777777" w:rsidR="001F7151" w:rsidRDefault="001B11AB">
      <w:pPr>
        <w:spacing w:after="150"/>
      </w:pPr>
      <w:proofErr w:type="spellStart"/>
      <w:r>
        <w:rPr>
          <w:color w:val="000000"/>
        </w:rPr>
        <w:t>Одговорна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водећи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телу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Европској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комисији</w:t>
      </w:r>
      <w:proofErr w:type="spellEnd"/>
      <w:r>
        <w:rPr>
          <w:color w:val="000000"/>
        </w:rPr>
        <w:t xml:space="preserve"> и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ревизорском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суду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ревизије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приступ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запосленима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радним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просторијама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документацији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</w:t>
      </w:r>
    </w:p>
    <w:p w14:paraId="68DE98DF" w14:textId="77777777" w:rsidR="001F7151" w:rsidRDefault="001B11AB">
      <w:pPr>
        <w:spacing w:after="150"/>
      </w:pPr>
      <w:proofErr w:type="spellStart"/>
      <w:r>
        <w:rPr>
          <w:color w:val="000000"/>
        </w:rPr>
        <w:t>Одговорна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тела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</w:t>
      </w:r>
      <w:r>
        <w:rPr>
          <w:color w:val="000000"/>
        </w:rPr>
        <w:t>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крајњи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примаоци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водећи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корисници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смислу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прекограничне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чувају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одредбама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потписаних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</w:t>
      </w:r>
      <w:r>
        <w:rPr>
          <w:color w:val="000000"/>
        </w:rPr>
        <w:t>разума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ИПА II.</w:t>
      </w:r>
    </w:p>
    <w:p w14:paraId="3E9B9C65" w14:textId="77777777" w:rsidR="001F7151" w:rsidRDefault="001B11AB">
      <w:pPr>
        <w:spacing w:after="120"/>
        <w:jc w:val="center"/>
      </w:pPr>
      <w:r>
        <w:rPr>
          <w:color w:val="000000"/>
        </w:rPr>
        <w:t>XI. ЗАВРШНE ОДРЕДБE</w:t>
      </w:r>
    </w:p>
    <w:p w14:paraId="72CBB26B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Престанак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важења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ранијег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прописа</w:t>
      </w:r>
      <w:proofErr w:type="spellEnd"/>
    </w:p>
    <w:p w14:paraId="0B88AA03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32.</w:t>
      </w:r>
    </w:p>
    <w:p w14:paraId="14EEE160" w14:textId="77777777" w:rsidR="001F7151" w:rsidRDefault="001B11AB">
      <w:pPr>
        <w:spacing w:after="150"/>
      </w:pPr>
      <w:proofErr w:type="spellStart"/>
      <w:r>
        <w:rPr>
          <w:color w:val="000000"/>
        </w:rPr>
        <w:t>Даном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ступања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снагу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престаје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важи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управљању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Европске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уније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инструмента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претприступну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помоћ</w:t>
      </w:r>
      <w:proofErr w:type="spellEnd"/>
      <w:r>
        <w:rPr>
          <w:color w:val="000000"/>
        </w:rPr>
        <w:t xml:space="preserve"> (ИПА II)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</w:t>
      </w:r>
      <w:proofErr w:type="spellEnd"/>
      <w:r>
        <w:rPr>
          <w:color w:val="000000"/>
        </w:rPr>
        <w:t xml:space="preserve"> 2014–2020. </w:t>
      </w:r>
      <w:proofErr w:type="spellStart"/>
      <w:r>
        <w:rPr>
          <w:color w:val="000000"/>
        </w:rPr>
        <w:t>године</w:t>
      </w:r>
      <w:proofErr w:type="spellEnd"/>
      <w:r>
        <w:rPr>
          <w:color w:val="000000"/>
        </w:rPr>
        <w:t xml:space="preserve"> („</w:t>
      </w:r>
      <w:proofErr w:type="spellStart"/>
      <w:r>
        <w:rPr>
          <w:color w:val="000000"/>
        </w:rPr>
        <w:t>Службени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гласник</w:t>
      </w:r>
      <w:proofErr w:type="spellEnd"/>
      <w:r>
        <w:rPr>
          <w:color w:val="000000"/>
        </w:rPr>
        <w:t xml:space="preserve"> РС”, </w:t>
      </w: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 86/15).</w:t>
      </w:r>
    </w:p>
    <w:p w14:paraId="2B48E0C4" w14:textId="77777777" w:rsidR="001F7151" w:rsidRDefault="001B11AB">
      <w:pPr>
        <w:spacing w:after="120"/>
        <w:jc w:val="center"/>
      </w:pPr>
      <w:proofErr w:type="spellStart"/>
      <w:r>
        <w:rPr>
          <w:b/>
          <w:color w:val="000000"/>
        </w:rPr>
        <w:t>Ступање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уредбе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снагу</w:t>
      </w:r>
      <w:proofErr w:type="spellEnd"/>
    </w:p>
    <w:p w14:paraId="25E37E38" w14:textId="77777777" w:rsidR="001F7151" w:rsidRDefault="001B11AB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33.</w:t>
      </w:r>
    </w:p>
    <w:p w14:paraId="236DFAF8" w14:textId="77777777" w:rsidR="001F7151" w:rsidRDefault="001B11AB">
      <w:pPr>
        <w:spacing w:after="150"/>
      </w:pPr>
      <w:proofErr w:type="spellStart"/>
      <w:r>
        <w:rPr>
          <w:color w:val="000000"/>
        </w:rPr>
        <w:t>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уредба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ступа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снагу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осмог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објављивања</w:t>
      </w:r>
      <w:proofErr w:type="spellEnd"/>
      <w:r>
        <w:rPr>
          <w:color w:val="000000"/>
        </w:rPr>
        <w:t xml:space="preserve"> у „</w:t>
      </w:r>
      <w:proofErr w:type="spellStart"/>
      <w:r>
        <w:rPr>
          <w:color w:val="000000"/>
        </w:rPr>
        <w:t>Службеном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>”.</w:t>
      </w:r>
    </w:p>
    <w:p w14:paraId="4D41C0A7" w14:textId="77777777" w:rsidR="001F7151" w:rsidRDefault="001B11AB">
      <w:pPr>
        <w:spacing w:after="150"/>
        <w:jc w:val="right"/>
      </w:pPr>
      <w:r>
        <w:rPr>
          <w:color w:val="000000"/>
        </w:rPr>
        <w:t xml:space="preserve">05 </w:t>
      </w: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 1</w:t>
      </w:r>
      <w:r>
        <w:rPr>
          <w:color w:val="000000"/>
        </w:rPr>
        <w:t>10-1569/2019</w:t>
      </w:r>
    </w:p>
    <w:p w14:paraId="6E88A839" w14:textId="77777777" w:rsidR="001F7151" w:rsidRDefault="001B11AB">
      <w:pPr>
        <w:spacing w:after="150"/>
        <w:jc w:val="right"/>
      </w:pPr>
      <w:r>
        <w:rPr>
          <w:color w:val="000000"/>
        </w:rPr>
        <w:t xml:space="preserve">У </w:t>
      </w:r>
      <w:proofErr w:type="spellStart"/>
      <w:r>
        <w:rPr>
          <w:color w:val="000000"/>
        </w:rPr>
        <w:t>Београду</w:t>
      </w:r>
      <w:proofErr w:type="spellEnd"/>
      <w:r>
        <w:rPr>
          <w:color w:val="000000"/>
        </w:rPr>
        <w:t xml:space="preserve">, 14. </w:t>
      </w:r>
      <w:proofErr w:type="spellStart"/>
      <w:r>
        <w:rPr>
          <w:color w:val="000000"/>
        </w:rPr>
        <w:t>фебруара</w:t>
      </w:r>
      <w:proofErr w:type="spellEnd"/>
      <w:r>
        <w:rPr>
          <w:color w:val="000000"/>
        </w:rPr>
        <w:t xml:space="preserve"> 2019. </w:t>
      </w:r>
      <w:proofErr w:type="spellStart"/>
      <w:r>
        <w:rPr>
          <w:color w:val="000000"/>
        </w:rPr>
        <w:t>године</w:t>
      </w:r>
      <w:proofErr w:type="spellEnd"/>
    </w:p>
    <w:p w14:paraId="0BAA7F95" w14:textId="77777777" w:rsidR="001F7151" w:rsidRDefault="001B11AB">
      <w:pPr>
        <w:spacing w:after="150"/>
        <w:jc w:val="right"/>
      </w:pPr>
      <w:proofErr w:type="spellStart"/>
      <w:r>
        <w:rPr>
          <w:b/>
          <w:color w:val="000000"/>
        </w:rPr>
        <w:t>Влада</w:t>
      </w:r>
      <w:proofErr w:type="spellEnd"/>
    </w:p>
    <w:p w14:paraId="26ED27C2" w14:textId="77777777" w:rsidR="001F7151" w:rsidRDefault="001B11AB">
      <w:pPr>
        <w:spacing w:after="150"/>
        <w:jc w:val="right"/>
      </w:pPr>
      <w:proofErr w:type="spellStart"/>
      <w:r>
        <w:rPr>
          <w:color w:val="000000"/>
        </w:rPr>
        <w:lastRenderedPageBreak/>
        <w:t>Председник</w:t>
      </w:r>
      <w:proofErr w:type="spellEnd"/>
      <w:r>
        <w:rPr>
          <w:color w:val="000000"/>
        </w:rPr>
        <w:t>,</w:t>
      </w:r>
    </w:p>
    <w:p w14:paraId="731B12E4" w14:textId="77777777" w:rsidR="001F7151" w:rsidRDefault="001B11AB">
      <w:pPr>
        <w:spacing w:after="150"/>
        <w:jc w:val="right"/>
      </w:pPr>
      <w:proofErr w:type="spellStart"/>
      <w:r>
        <w:rPr>
          <w:b/>
          <w:color w:val="000000"/>
        </w:rPr>
        <w:t>Ана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Брнабић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с.р</w:t>
      </w:r>
      <w:proofErr w:type="spellEnd"/>
      <w:r>
        <w:rPr>
          <w:color w:val="000000"/>
        </w:rPr>
        <w:t>.</w:t>
      </w:r>
    </w:p>
    <w:sectPr w:rsidR="001F71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7151"/>
    <w:rsid w:val="00093DC7"/>
    <w:rsid w:val="001B11AB"/>
    <w:rsid w:val="001F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540FF"/>
  <w15:docId w15:val="{886AFB2B-8128-456D-814B-7E6EDCBE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no-informacioni-sistem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8613</Words>
  <Characters>49100</Characters>
  <Application>Microsoft Office Word</Application>
  <DocSecurity>0</DocSecurity>
  <Lines>409</Lines>
  <Paragraphs>115</Paragraphs>
  <ScaleCrop>false</ScaleCrop>
  <Company/>
  <LinksUpToDate>false</LinksUpToDate>
  <CharactersWithSpaces>57598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Maja Zaric</cp:lastModifiedBy>
  <cp:revision>2</cp:revision>
  <dcterms:created xsi:type="dcterms:W3CDTF">2022-04-05T11:46:00Z</dcterms:created>
  <dcterms:modified xsi:type="dcterms:W3CDTF">2022-04-05T11:46:00Z</dcterms:modified>
</cp:coreProperties>
</file>